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0BFAA" w14:textId="77777777" w:rsidR="0019212C" w:rsidRPr="00930AB0" w:rsidRDefault="0019212C" w:rsidP="00930AB0">
      <w:pPr>
        <w:shd w:val="clear" w:color="auto" w:fill="FFFFFF"/>
        <w:spacing w:after="0" w:line="240" w:lineRule="exact"/>
        <w:jc w:val="center"/>
        <w:rPr>
          <w:rFonts w:ascii="Tahoma" w:hAnsi="Tahoma" w:cs="Tahoma"/>
          <w:b/>
          <w:bCs/>
          <w:szCs w:val="20"/>
          <w:highlight w:val="green"/>
        </w:rPr>
      </w:pPr>
      <w:bookmarkStart w:id="0" w:name="_Hlk162082129"/>
      <w:permStart w:id="1698312954" w:edGrp="everyone"/>
      <w:permEnd w:id="1698312954"/>
    </w:p>
    <w:p w14:paraId="4525B4A6" w14:textId="77777777" w:rsidR="00707E70" w:rsidRPr="00930AB0" w:rsidRDefault="00707E70" w:rsidP="00260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>ДОГОВОР</w:t>
      </w:r>
    </w:p>
    <w:p w14:paraId="5290209E" w14:textId="77777777" w:rsidR="00707E70" w:rsidRPr="00930AB0" w:rsidRDefault="00707E70" w:rsidP="00260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bCs/>
          <w:szCs w:val="20"/>
        </w:rPr>
        <w:t xml:space="preserve">на оказание </w:t>
      </w:r>
      <w:permStart w:id="1238836307" w:edGrp="everyone"/>
      <w:r w:rsidRPr="00930AB0">
        <w:rPr>
          <w:rFonts w:ascii="Tahoma" w:hAnsi="Tahoma" w:cs="Tahoma"/>
          <w:b/>
          <w:bCs/>
          <w:szCs w:val="20"/>
        </w:rPr>
        <w:t>клининговых услуг</w:t>
      </w:r>
    </w:p>
    <w:p w14:paraId="7E401ED8" w14:textId="77777777" w:rsidR="006E0E52" w:rsidRPr="00930AB0" w:rsidRDefault="006E0E52" w:rsidP="002604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7CEC2F50" w14:textId="17FD3509" w:rsidR="00B1777E" w:rsidRPr="00930AB0" w:rsidRDefault="00B1777E" w:rsidP="002604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г._______________ </w:t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ab/>
      </w:r>
      <w:r w:rsidR="009C67A3" w:rsidRPr="00930AB0">
        <w:rPr>
          <w:rFonts w:ascii="Tahoma" w:hAnsi="Tahoma" w:cs="Tahoma"/>
          <w:szCs w:val="20"/>
        </w:rPr>
        <w:tab/>
      </w:r>
      <w:r w:rsidR="009C67A3" w:rsidRPr="00930AB0">
        <w:rPr>
          <w:rFonts w:ascii="Tahoma" w:hAnsi="Tahoma" w:cs="Tahoma"/>
          <w:szCs w:val="20"/>
        </w:rPr>
        <w:tab/>
      </w:r>
      <w:r w:rsidRPr="00930AB0">
        <w:rPr>
          <w:rFonts w:ascii="Tahoma" w:hAnsi="Tahoma" w:cs="Tahoma"/>
          <w:szCs w:val="20"/>
        </w:rPr>
        <w:t>«___</w:t>
      </w:r>
      <w:proofErr w:type="gramStart"/>
      <w:r w:rsidRPr="00930AB0">
        <w:rPr>
          <w:rFonts w:ascii="Tahoma" w:hAnsi="Tahoma" w:cs="Tahoma"/>
          <w:szCs w:val="20"/>
        </w:rPr>
        <w:t>_»_</w:t>
      </w:r>
      <w:proofErr w:type="gramEnd"/>
      <w:r w:rsidRPr="00930AB0">
        <w:rPr>
          <w:rFonts w:ascii="Tahoma" w:hAnsi="Tahoma" w:cs="Tahoma"/>
          <w:szCs w:val="20"/>
        </w:rPr>
        <w:t>____________20__ г.</w:t>
      </w:r>
      <w:permEnd w:id="1238836307"/>
      <w:r w:rsidRPr="00930AB0">
        <w:rPr>
          <w:rFonts w:ascii="Tahoma" w:hAnsi="Tahoma" w:cs="Tahoma"/>
          <w:szCs w:val="20"/>
        </w:rPr>
        <w:t xml:space="preserve">                                                                                    </w:t>
      </w:r>
    </w:p>
    <w:p w14:paraId="0BE0112B" w14:textId="77777777" w:rsidR="00B1777E" w:rsidRPr="00930AB0" w:rsidRDefault="00B1777E" w:rsidP="00260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2DFF50E6" w14:textId="77777777" w:rsidR="009C67A3" w:rsidRPr="00930AB0" w:rsidRDefault="009C67A3" w:rsidP="00260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ahoma" w:hAnsi="Tahoma" w:cs="Tahoma"/>
          <w:b/>
          <w:bCs/>
          <w:szCs w:val="20"/>
        </w:rPr>
      </w:pPr>
    </w:p>
    <w:p w14:paraId="36CF5CD3" w14:textId="4119EE67" w:rsidR="0019212C" w:rsidRPr="00930AB0" w:rsidRDefault="001722CB" w:rsidP="002604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590480" w:edGrp="everyone"/>
      <w:r>
        <w:rPr>
          <w:rFonts w:ascii="Tahoma" w:hAnsi="Tahoma" w:cs="Tahoma"/>
          <w:b/>
          <w:bCs/>
          <w:szCs w:val="20"/>
        </w:rPr>
        <w:t>Акционерное общество "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> Плюс"</w:t>
      </w:r>
      <w:r w:rsidR="0019212C" w:rsidRPr="00930AB0">
        <w:rPr>
          <w:rFonts w:ascii="Tahoma" w:hAnsi="Tahoma" w:cs="Tahoma"/>
          <w:b/>
          <w:bCs/>
          <w:szCs w:val="20"/>
        </w:rPr>
        <w:t xml:space="preserve"> (</w:t>
      </w:r>
      <w:r w:rsidR="004640C1" w:rsidRPr="00930AB0">
        <w:rPr>
          <w:rFonts w:ascii="Tahoma" w:hAnsi="Tahoma" w:cs="Tahoma"/>
          <w:b/>
          <w:bCs/>
          <w:szCs w:val="20"/>
        </w:rPr>
        <w:t xml:space="preserve">АО </w:t>
      </w:r>
      <w:r>
        <w:rPr>
          <w:rFonts w:ascii="Tahoma" w:hAnsi="Tahoma" w:cs="Tahoma"/>
          <w:b/>
          <w:bCs/>
          <w:szCs w:val="20"/>
        </w:rPr>
        <w:t>"</w:t>
      </w:r>
      <w:proofErr w:type="spellStart"/>
      <w:r>
        <w:rPr>
          <w:rFonts w:ascii="Tahoma" w:hAnsi="Tahoma" w:cs="Tahoma"/>
          <w:b/>
          <w:bCs/>
          <w:szCs w:val="20"/>
        </w:rPr>
        <w:t>Энергосбыт</w:t>
      </w:r>
      <w:proofErr w:type="spellEnd"/>
      <w:r>
        <w:rPr>
          <w:rFonts w:ascii="Tahoma" w:hAnsi="Tahoma" w:cs="Tahoma"/>
          <w:b/>
          <w:bCs/>
          <w:szCs w:val="20"/>
        </w:rPr>
        <w:t> Плюс"</w:t>
      </w:r>
      <w:r w:rsidR="0019212C" w:rsidRPr="00930AB0">
        <w:rPr>
          <w:rFonts w:ascii="Tahoma" w:hAnsi="Tahoma" w:cs="Tahoma"/>
          <w:b/>
          <w:bCs/>
          <w:szCs w:val="20"/>
        </w:rPr>
        <w:t>),</w:t>
      </w:r>
      <w:r w:rsidR="0019212C" w:rsidRPr="00930AB0">
        <w:rPr>
          <w:rFonts w:ascii="Tahoma" w:hAnsi="Tahoma" w:cs="Tahoma"/>
          <w:szCs w:val="20"/>
        </w:rPr>
        <w:t xml:space="preserve"> </w:t>
      </w:r>
      <w:permEnd w:id="590480"/>
      <w:r w:rsidR="0019212C" w:rsidRPr="00930AB0">
        <w:rPr>
          <w:rFonts w:ascii="Tahoma" w:hAnsi="Tahoma" w:cs="Tahoma"/>
          <w:szCs w:val="20"/>
        </w:rPr>
        <w:t>именуем</w:t>
      </w:r>
      <w:permStart w:id="542901532" w:edGrp="everyone"/>
      <w:r w:rsidR="0019212C" w:rsidRPr="00930AB0">
        <w:rPr>
          <w:rFonts w:ascii="Tahoma" w:hAnsi="Tahoma" w:cs="Tahoma"/>
          <w:szCs w:val="20"/>
        </w:rPr>
        <w:t>ое</w:t>
      </w:r>
      <w:permEnd w:id="542901532"/>
      <w:r w:rsidR="0019212C" w:rsidRPr="00930AB0">
        <w:rPr>
          <w:rFonts w:ascii="Tahoma" w:hAnsi="Tahoma" w:cs="Tahoma"/>
          <w:szCs w:val="20"/>
        </w:rPr>
        <w:t xml:space="preserve"> в дальнейшем </w:t>
      </w:r>
      <w:r w:rsidR="0019212C" w:rsidRPr="00930AB0">
        <w:rPr>
          <w:rFonts w:ascii="Tahoma" w:hAnsi="Tahoma" w:cs="Tahoma"/>
          <w:b/>
          <w:szCs w:val="20"/>
        </w:rPr>
        <w:t>«Заказчик»</w:t>
      </w:r>
      <w:r w:rsidR="0019212C" w:rsidRPr="00930AB0">
        <w:rPr>
          <w:rFonts w:ascii="Tahoma" w:hAnsi="Tahoma" w:cs="Tahoma"/>
          <w:szCs w:val="20"/>
        </w:rPr>
        <w:t xml:space="preserve">, в лице </w:t>
      </w:r>
      <w:permStart w:id="1528041257" w:edGrp="everyone"/>
      <w:r>
        <w:rPr>
          <w:rFonts w:ascii="Tahoma" w:hAnsi="Tahoma" w:cs="Tahoma"/>
          <w:szCs w:val="20"/>
        </w:rPr>
        <w:t xml:space="preserve">Директора филиала Петрова </w:t>
      </w:r>
      <w:proofErr w:type="spellStart"/>
      <w:r>
        <w:rPr>
          <w:rFonts w:ascii="Tahoma" w:hAnsi="Tahoma" w:cs="Tahoma"/>
          <w:szCs w:val="20"/>
        </w:rPr>
        <w:t>Евсея</w:t>
      </w:r>
      <w:proofErr w:type="spellEnd"/>
      <w:r>
        <w:rPr>
          <w:rFonts w:ascii="Tahoma" w:hAnsi="Tahoma" w:cs="Tahoma"/>
          <w:szCs w:val="20"/>
        </w:rPr>
        <w:t xml:space="preserve"> </w:t>
      </w:r>
      <w:proofErr w:type="gramStart"/>
      <w:r>
        <w:rPr>
          <w:rFonts w:ascii="Tahoma" w:hAnsi="Tahoma" w:cs="Tahoma"/>
          <w:szCs w:val="20"/>
        </w:rPr>
        <w:t>Сергеевича</w:t>
      </w:r>
      <w:r w:rsidR="0019212C" w:rsidRPr="00930AB0">
        <w:rPr>
          <w:rFonts w:ascii="Tahoma" w:hAnsi="Tahoma" w:cs="Tahoma"/>
          <w:szCs w:val="20"/>
        </w:rPr>
        <w:t xml:space="preserve">,  </w:t>
      </w:r>
      <w:r w:rsidR="00226EA9" w:rsidRPr="00930AB0">
        <w:rPr>
          <w:rFonts w:ascii="Tahoma" w:hAnsi="Tahoma" w:cs="Tahoma"/>
          <w:szCs w:val="20"/>
        </w:rPr>
        <w:t>действующего</w:t>
      </w:r>
      <w:proofErr w:type="gramEnd"/>
      <w:r>
        <w:rPr>
          <w:rFonts w:ascii="Tahoma" w:hAnsi="Tahoma" w:cs="Tahoma"/>
          <w:szCs w:val="20"/>
        </w:rPr>
        <w:t xml:space="preserve"> на основании доверенности</w:t>
      </w:r>
      <w:r w:rsidR="0019212C" w:rsidRPr="00930AB0">
        <w:rPr>
          <w:rFonts w:ascii="Tahoma" w:hAnsi="Tahoma" w:cs="Tahoma"/>
          <w:szCs w:val="20"/>
        </w:rPr>
        <w:t xml:space="preserve"> от </w:t>
      </w:r>
      <w:r>
        <w:rPr>
          <w:rFonts w:ascii="Tahoma" w:hAnsi="Tahoma" w:cs="Tahoma"/>
          <w:szCs w:val="20"/>
        </w:rPr>
        <w:t>17.08.</w:t>
      </w:r>
      <w:r w:rsidR="0019212C" w:rsidRPr="00930AB0">
        <w:rPr>
          <w:rFonts w:ascii="Tahoma" w:hAnsi="Tahoma" w:cs="Tahoma"/>
          <w:szCs w:val="20"/>
        </w:rPr>
        <w:t>20</w:t>
      </w:r>
      <w:r>
        <w:rPr>
          <w:rFonts w:ascii="Tahoma" w:hAnsi="Tahoma" w:cs="Tahoma"/>
          <w:szCs w:val="20"/>
        </w:rPr>
        <w:t>22</w:t>
      </w:r>
      <w:r w:rsidR="0019212C" w:rsidRPr="00930AB0">
        <w:rPr>
          <w:rFonts w:ascii="Tahoma" w:hAnsi="Tahoma" w:cs="Tahoma"/>
          <w:szCs w:val="20"/>
        </w:rPr>
        <w:t xml:space="preserve">г., </w:t>
      </w:r>
      <w:permEnd w:id="1528041257"/>
      <w:r w:rsidR="0019212C" w:rsidRPr="00930AB0">
        <w:rPr>
          <w:rFonts w:ascii="Tahoma" w:hAnsi="Tahoma" w:cs="Tahoma"/>
          <w:szCs w:val="20"/>
        </w:rPr>
        <w:t>с одной стороны, и</w:t>
      </w:r>
    </w:p>
    <w:p w14:paraId="4C28D940" w14:textId="77777777" w:rsidR="0019212C" w:rsidRPr="00930AB0" w:rsidRDefault="0019212C" w:rsidP="002604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558913088" w:edGrp="everyone"/>
      <w:r w:rsidRPr="00930AB0">
        <w:rPr>
          <w:rFonts w:ascii="Tahoma" w:hAnsi="Tahoma" w:cs="Tahoma"/>
          <w:b/>
          <w:bCs/>
          <w:szCs w:val="20"/>
        </w:rPr>
        <w:t>____________________________________</w:t>
      </w:r>
      <w:proofErr w:type="gramStart"/>
      <w:r w:rsidRPr="00930AB0">
        <w:rPr>
          <w:rFonts w:ascii="Tahoma" w:hAnsi="Tahoma" w:cs="Tahoma"/>
          <w:b/>
          <w:bCs/>
          <w:szCs w:val="20"/>
        </w:rPr>
        <w:t>_</w:t>
      </w:r>
      <w:r w:rsidR="004741E3" w:rsidRPr="00930AB0">
        <w:rPr>
          <w:rFonts w:ascii="Tahoma" w:hAnsi="Tahoma" w:cs="Tahoma"/>
          <w:b/>
          <w:bCs/>
          <w:szCs w:val="20"/>
        </w:rPr>
        <w:t>(</w:t>
      </w:r>
      <w:proofErr w:type="gramEnd"/>
      <w:r w:rsidRPr="00930AB0">
        <w:rPr>
          <w:rFonts w:ascii="Tahoma" w:hAnsi="Tahoma" w:cs="Tahoma"/>
          <w:b/>
          <w:bCs/>
          <w:szCs w:val="20"/>
        </w:rPr>
        <w:t>______________</w:t>
      </w:r>
      <w:r w:rsidR="004741E3" w:rsidRPr="00930AB0">
        <w:rPr>
          <w:rFonts w:ascii="Tahoma" w:hAnsi="Tahoma" w:cs="Tahoma"/>
          <w:b/>
          <w:bCs/>
          <w:szCs w:val="20"/>
        </w:rPr>
        <w:t>)</w:t>
      </w:r>
      <w:r w:rsidRPr="00930AB0">
        <w:rPr>
          <w:rFonts w:ascii="Tahoma" w:hAnsi="Tahoma" w:cs="Tahoma"/>
          <w:b/>
          <w:bCs/>
          <w:szCs w:val="20"/>
        </w:rPr>
        <w:t>,</w:t>
      </w:r>
      <w:permEnd w:id="558913088"/>
      <w:r w:rsidRPr="00930AB0">
        <w:rPr>
          <w:rFonts w:ascii="Tahoma" w:hAnsi="Tahoma" w:cs="Tahoma"/>
          <w:szCs w:val="20"/>
        </w:rPr>
        <w:t xml:space="preserve"> </w:t>
      </w:r>
      <w:r w:rsidR="000C358B" w:rsidRPr="00930AB0">
        <w:rPr>
          <w:rFonts w:ascii="Tahoma" w:hAnsi="Tahoma" w:cs="Tahoma"/>
          <w:szCs w:val="20"/>
        </w:rPr>
        <w:t>именуем</w:t>
      </w:r>
      <w:permStart w:id="1431520242" w:edGrp="everyone"/>
      <w:r w:rsidR="000C358B" w:rsidRPr="00930AB0">
        <w:rPr>
          <w:rFonts w:ascii="Tahoma" w:hAnsi="Tahoma" w:cs="Tahoma"/>
          <w:szCs w:val="20"/>
        </w:rPr>
        <w:t>ое</w:t>
      </w:r>
      <w:permEnd w:id="1431520242"/>
      <w:r w:rsidRPr="00930AB0">
        <w:rPr>
          <w:rFonts w:ascii="Tahoma" w:hAnsi="Tahoma" w:cs="Tahoma"/>
          <w:szCs w:val="20"/>
        </w:rPr>
        <w:t xml:space="preserve"> в дальнейшем </w:t>
      </w:r>
      <w:r w:rsidRPr="00930AB0">
        <w:rPr>
          <w:rFonts w:ascii="Tahoma" w:hAnsi="Tahoma" w:cs="Tahoma"/>
          <w:b/>
          <w:szCs w:val="20"/>
        </w:rPr>
        <w:t>«Исполнитель»</w:t>
      </w:r>
      <w:r w:rsidRPr="00930AB0">
        <w:rPr>
          <w:rFonts w:ascii="Tahoma" w:hAnsi="Tahoma" w:cs="Tahoma"/>
          <w:szCs w:val="20"/>
        </w:rPr>
        <w:t>,</w:t>
      </w:r>
      <w:permStart w:id="682821823" w:edGrp="everyone"/>
      <w:r w:rsidRPr="00930AB0">
        <w:rPr>
          <w:rFonts w:ascii="Tahoma" w:hAnsi="Tahoma" w:cs="Tahoma"/>
          <w:szCs w:val="20"/>
        </w:rPr>
        <w:t xml:space="preserve"> в лице _________________</w:t>
      </w:r>
      <w:r w:rsidR="00A36B32" w:rsidRPr="00930AB0">
        <w:rPr>
          <w:rFonts w:ascii="Tahoma" w:hAnsi="Tahoma" w:cs="Tahoma"/>
          <w:szCs w:val="20"/>
        </w:rPr>
        <w:t>______________________________</w:t>
      </w:r>
      <w:r w:rsidRPr="00930AB0">
        <w:rPr>
          <w:rFonts w:ascii="Tahoma" w:hAnsi="Tahoma" w:cs="Tahoma"/>
          <w:szCs w:val="20"/>
        </w:rPr>
        <w:t xml:space="preserve">, </w:t>
      </w:r>
      <w:r w:rsidR="00C11008" w:rsidRPr="00930AB0">
        <w:rPr>
          <w:rFonts w:ascii="Tahoma" w:hAnsi="Tahoma" w:cs="Tahoma"/>
          <w:szCs w:val="20"/>
        </w:rPr>
        <w:t>действующего</w:t>
      </w:r>
      <w:r w:rsidR="0052367F" w:rsidRPr="00930AB0">
        <w:rPr>
          <w:rFonts w:ascii="Tahoma" w:hAnsi="Tahoma" w:cs="Tahoma"/>
          <w:szCs w:val="20"/>
        </w:rPr>
        <w:t xml:space="preserve"> </w:t>
      </w:r>
      <w:r w:rsidRPr="00930AB0">
        <w:rPr>
          <w:rFonts w:ascii="Tahoma" w:hAnsi="Tahoma" w:cs="Tahoma"/>
          <w:szCs w:val="20"/>
        </w:rPr>
        <w:t>на основании ___________________,</w:t>
      </w:r>
      <w:permEnd w:id="682821823"/>
      <w:r w:rsidRPr="00930AB0">
        <w:rPr>
          <w:rFonts w:ascii="Tahoma" w:hAnsi="Tahoma" w:cs="Tahoma"/>
          <w:szCs w:val="20"/>
        </w:rPr>
        <w:t xml:space="preserve"> с другой стороны, вместе именуемые «Стороны», заключили настоящий договор, далее по тексту «Договор», о нижеследующем:</w:t>
      </w:r>
    </w:p>
    <w:p w14:paraId="56235AD8" w14:textId="77777777" w:rsidR="0019212C" w:rsidRPr="00930AB0" w:rsidRDefault="0019212C" w:rsidP="002604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ahoma" w:hAnsi="Tahoma" w:cs="Tahoma"/>
          <w:szCs w:val="20"/>
        </w:rPr>
      </w:pPr>
    </w:p>
    <w:p w14:paraId="2560EE35" w14:textId="77777777" w:rsidR="0019212C" w:rsidRPr="00930AB0" w:rsidRDefault="0019212C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Предмет </w:t>
      </w:r>
      <w:r w:rsidR="00547EF0" w:rsidRPr="00930AB0">
        <w:rPr>
          <w:rFonts w:ascii="Tahoma" w:hAnsi="Tahoma" w:cs="Tahoma"/>
          <w:bCs w:val="0"/>
          <w:color w:val="auto"/>
          <w:sz w:val="20"/>
          <w:szCs w:val="20"/>
        </w:rPr>
        <w:t>Д</w:t>
      </w:r>
      <w:r w:rsidRPr="00930AB0">
        <w:rPr>
          <w:rFonts w:ascii="Tahoma" w:hAnsi="Tahoma" w:cs="Tahoma"/>
          <w:bCs w:val="0"/>
          <w:color w:val="auto"/>
          <w:sz w:val="20"/>
          <w:szCs w:val="20"/>
        </w:rPr>
        <w:t>оговора</w:t>
      </w:r>
    </w:p>
    <w:p w14:paraId="129F23A6" w14:textId="28E56787" w:rsidR="0019212C" w:rsidRPr="00930AB0" w:rsidRDefault="0019212C" w:rsidP="0026040B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Испол</w:t>
      </w:r>
      <w:r w:rsidR="00F87E3D">
        <w:rPr>
          <w:rFonts w:ascii="Tahoma" w:hAnsi="Tahoma" w:cs="Tahoma"/>
          <w:szCs w:val="20"/>
        </w:rPr>
        <w:t>нитель о</w:t>
      </w:r>
      <w:r w:rsidR="00707E70" w:rsidRPr="00930AB0">
        <w:rPr>
          <w:rFonts w:ascii="Tahoma" w:hAnsi="Tahoma" w:cs="Tahoma"/>
          <w:szCs w:val="20"/>
        </w:rPr>
        <w:t xml:space="preserve">бязуется </w:t>
      </w:r>
      <w:r w:rsidRPr="00930AB0">
        <w:rPr>
          <w:rFonts w:ascii="Tahoma" w:hAnsi="Tahoma" w:cs="Tahoma"/>
          <w:szCs w:val="20"/>
        </w:rPr>
        <w:t>оказ</w:t>
      </w:r>
      <w:r w:rsidR="00707E70" w:rsidRPr="00930AB0">
        <w:rPr>
          <w:rFonts w:ascii="Tahoma" w:hAnsi="Tahoma" w:cs="Tahoma"/>
          <w:szCs w:val="20"/>
        </w:rPr>
        <w:t>ыв</w:t>
      </w:r>
      <w:r w:rsidRPr="00930AB0">
        <w:rPr>
          <w:rFonts w:ascii="Tahoma" w:hAnsi="Tahoma" w:cs="Tahoma"/>
          <w:szCs w:val="20"/>
        </w:rPr>
        <w:t xml:space="preserve">ать </w:t>
      </w:r>
      <w:permStart w:id="664932917" w:edGrp="everyone"/>
      <w:proofErr w:type="spellStart"/>
      <w:r w:rsidR="00707E70" w:rsidRPr="00930AB0">
        <w:rPr>
          <w:rFonts w:ascii="Tahoma" w:hAnsi="Tahoma" w:cs="Tahoma"/>
          <w:szCs w:val="20"/>
        </w:rPr>
        <w:t>клининговые</w:t>
      </w:r>
      <w:proofErr w:type="spellEnd"/>
      <w:r w:rsidR="00707E70" w:rsidRPr="00930AB0">
        <w:rPr>
          <w:rFonts w:ascii="Tahoma" w:hAnsi="Tahoma" w:cs="Tahoma"/>
          <w:szCs w:val="20"/>
        </w:rPr>
        <w:t xml:space="preserve"> </w:t>
      </w:r>
      <w:r w:rsidR="00DF488B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 xml:space="preserve">и </w:t>
      </w:r>
      <w:permEnd w:id="664932917"/>
      <w:r w:rsidR="00707E70" w:rsidRPr="00930AB0">
        <w:rPr>
          <w:rFonts w:ascii="Tahoma" w:hAnsi="Tahoma" w:cs="Tahoma"/>
          <w:szCs w:val="20"/>
        </w:rPr>
        <w:t>(</w:t>
      </w:r>
      <w:r w:rsidR="00DF488B" w:rsidRPr="00930AB0">
        <w:rPr>
          <w:rFonts w:ascii="Tahoma" w:hAnsi="Tahoma" w:cs="Tahoma"/>
          <w:szCs w:val="20"/>
        </w:rPr>
        <w:t>далее по тексту</w:t>
      </w:r>
      <w:r w:rsidR="00707E70" w:rsidRPr="00930AB0">
        <w:rPr>
          <w:rFonts w:ascii="Tahoma" w:hAnsi="Tahoma" w:cs="Tahoma"/>
          <w:szCs w:val="20"/>
        </w:rPr>
        <w:t xml:space="preserve"> -</w:t>
      </w:r>
      <w:r w:rsidR="00DF488B" w:rsidRPr="00930AB0">
        <w:rPr>
          <w:rFonts w:ascii="Tahoma" w:hAnsi="Tahoma" w:cs="Tahoma"/>
          <w:szCs w:val="20"/>
        </w:rPr>
        <w:t xml:space="preserve"> «Услуги»</w:t>
      </w:r>
      <w:r w:rsidR="00707E70" w:rsidRPr="00930AB0">
        <w:rPr>
          <w:rFonts w:ascii="Tahoma" w:hAnsi="Tahoma" w:cs="Tahoma"/>
          <w:szCs w:val="20"/>
        </w:rPr>
        <w:t>)</w:t>
      </w:r>
      <w:r w:rsidR="00DF488B" w:rsidRPr="00930AB0">
        <w:rPr>
          <w:rFonts w:ascii="Tahoma" w:hAnsi="Tahoma" w:cs="Tahoma"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в соответствии с </w:t>
      </w:r>
      <w:r w:rsidR="00AB67A1" w:rsidRPr="00930AB0">
        <w:rPr>
          <w:rFonts w:ascii="Tahoma" w:hAnsi="Tahoma" w:cs="Tahoma"/>
          <w:szCs w:val="20"/>
        </w:rPr>
        <w:t>З</w:t>
      </w:r>
      <w:r w:rsidRPr="00930AB0">
        <w:rPr>
          <w:rFonts w:ascii="Tahoma" w:hAnsi="Tahoma" w:cs="Tahoma"/>
          <w:szCs w:val="20"/>
        </w:rPr>
        <w:t>аданием Заказчика (</w:t>
      </w:r>
      <w:r w:rsidR="00B7496C" w:rsidRPr="00930AB0">
        <w:rPr>
          <w:rFonts w:ascii="Tahoma" w:hAnsi="Tahoma" w:cs="Tahoma"/>
          <w:szCs w:val="20"/>
        </w:rPr>
        <w:t>далее – Задание,</w:t>
      </w:r>
      <w:r w:rsidR="009176B6">
        <w:rPr>
          <w:rFonts w:ascii="Tahoma" w:hAnsi="Tahoma" w:cs="Tahoma"/>
          <w:szCs w:val="20"/>
        </w:rPr>
        <w:t xml:space="preserve"> Приложение №1</w:t>
      </w:r>
      <w:r w:rsidR="00F521BA" w:rsidRPr="00930AB0">
        <w:rPr>
          <w:rFonts w:ascii="Tahoma" w:hAnsi="Tahoma" w:cs="Tahoma"/>
          <w:szCs w:val="20"/>
        </w:rPr>
        <w:t xml:space="preserve">) </w:t>
      </w:r>
      <w:permStart w:id="1165570302" w:edGrp="everyone"/>
      <w:r w:rsidRPr="00930AB0">
        <w:rPr>
          <w:rFonts w:ascii="Tahoma" w:hAnsi="Tahoma" w:cs="Tahoma"/>
          <w:szCs w:val="20"/>
        </w:rPr>
        <w:t xml:space="preserve">в </w:t>
      </w:r>
      <w:r w:rsidR="00F974D1" w:rsidRPr="00930AB0">
        <w:rPr>
          <w:rFonts w:ascii="Tahoma" w:hAnsi="Tahoma" w:cs="Tahoma"/>
          <w:szCs w:val="20"/>
        </w:rPr>
        <w:t xml:space="preserve">объеме и </w:t>
      </w:r>
      <w:r w:rsidR="005F5A10" w:rsidRPr="00930AB0">
        <w:rPr>
          <w:rFonts w:ascii="Tahoma" w:hAnsi="Tahoma" w:cs="Tahoma"/>
          <w:szCs w:val="20"/>
        </w:rPr>
        <w:t>с периодичностью</w:t>
      </w:r>
      <w:r w:rsidR="00F974D1" w:rsidRPr="00930AB0">
        <w:rPr>
          <w:rFonts w:ascii="Tahoma" w:hAnsi="Tahoma" w:cs="Tahoma"/>
          <w:szCs w:val="20"/>
        </w:rPr>
        <w:t>),</w:t>
      </w:r>
      <w:r w:rsidRPr="00930AB0">
        <w:rPr>
          <w:rFonts w:ascii="Tahoma" w:hAnsi="Tahoma" w:cs="Tahoma"/>
          <w:szCs w:val="20"/>
        </w:rPr>
        <w:t xml:space="preserve"> </w:t>
      </w:r>
      <w:r w:rsidR="005F5A10" w:rsidRPr="00930AB0">
        <w:rPr>
          <w:rFonts w:ascii="Tahoma" w:hAnsi="Tahoma" w:cs="Tahoma"/>
          <w:szCs w:val="20"/>
        </w:rPr>
        <w:t>определенными</w:t>
      </w:r>
      <w:r w:rsidR="00937047" w:rsidRPr="00930AB0">
        <w:rPr>
          <w:rFonts w:ascii="Tahoma" w:hAnsi="Tahoma" w:cs="Tahoma"/>
          <w:szCs w:val="20"/>
        </w:rPr>
        <w:t xml:space="preserve"> </w:t>
      </w:r>
      <w:r w:rsidR="008B16BB" w:rsidRPr="00930AB0">
        <w:rPr>
          <w:rFonts w:ascii="Tahoma" w:hAnsi="Tahoma" w:cs="Tahoma"/>
          <w:szCs w:val="20"/>
        </w:rPr>
        <w:t>настоящим Договором</w:t>
      </w:r>
      <w:permEnd w:id="1165570302"/>
      <w:r w:rsidR="00937047" w:rsidRPr="00930AB0">
        <w:rPr>
          <w:rFonts w:ascii="Tahoma" w:hAnsi="Tahoma" w:cs="Tahoma"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а Заказчик </w:t>
      </w:r>
      <w:r w:rsidR="00997A18">
        <w:rPr>
          <w:rFonts w:ascii="Tahoma" w:hAnsi="Tahoma" w:cs="Tahoma"/>
          <w:szCs w:val="20"/>
        </w:rPr>
        <w:t>о</w:t>
      </w:r>
      <w:r w:rsidRPr="00930AB0">
        <w:rPr>
          <w:rFonts w:ascii="Tahoma" w:hAnsi="Tahoma" w:cs="Tahoma"/>
          <w:szCs w:val="20"/>
        </w:rPr>
        <w:t>бязуется принять их и оплатить обусловленную Договором цену</w:t>
      </w:r>
      <w:r w:rsidR="0026040B" w:rsidRPr="00930AB0">
        <w:rPr>
          <w:rFonts w:ascii="Tahoma" w:hAnsi="Tahoma" w:cs="Tahoma"/>
          <w:szCs w:val="20"/>
        </w:rPr>
        <w:t xml:space="preserve"> в порядке и на условиях, предусмотренных настоящим Договором.</w:t>
      </w:r>
      <w:r w:rsidRPr="00930AB0">
        <w:rPr>
          <w:rFonts w:ascii="Tahoma" w:hAnsi="Tahoma" w:cs="Tahoma"/>
          <w:szCs w:val="20"/>
        </w:rPr>
        <w:t xml:space="preserve"> </w:t>
      </w:r>
    </w:p>
    <w:p w14:paraId="54C52161" w14:textId="77777777" w:rsidR="0039418D" w:rsidRPr="00930AB0" w:rsidRDefault="00B1777E" w:rsidP="0026040B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668693555" w:edGrp="everyone"/>
      <w:r w:rsidRPr="00930AB0">
        <w:rPr>
          <w:rFonts w:ascii="Tahoma" w:hAnsi="Tahoma" w:cs="Tahoma"/>
          <w:szCs w:val="20"/>
        </w:rPr>
        <w:t xml:space="preserve">Целью оказания </w:t>
      </w:r>
      <w:r w:rsidR="0039418D" w:rsidRPr="00930AB0">
        <w:rPr>
          <w:rFonts w:ascii="Tahoma" w:hAnsi="Tahoma" w:cs="Tahoma"/>
          <w:szCs w:val="20"/>
        </w:rPr>
        <w:t>Услуг по настоящему Догово</w:t>
      </w:r>
      <w:r w:rsidR="006E0E52" w:rsidRPr="00930AB0">
        <w:rPr>
          <w:rFonts w:ascii="Tahoma" w:hAnsi="Tahoma" w:cs="Tahoma"/>
          <w:szCs w:val="20"/>
        </w:rPr>
        <w:t xml:space="preserve">ру является </w:t>
      </w:r>
      <w:r w:rsidR="00707E70" w:rsidRPr="00930AB0">
        <w:rPr>
          <w:rFonts w:ascii="Tahoma" w:hAnsi="Tahoma" w:cs="Tahoma"/>
          <w:szCs w:val="20"/>
        </w:rPr>
        <w:t xml:space="preserve">обеспечение комплексной уборки </w:t>
      </w:r>
      <w:r w:rsidR="00DE2242" w:rsidRPr="00930AB0">
        <w:rPr>
          <w:rFonts w:ascii="Tahoma" w:hAnsi="Tahoma" w:cs="Tahoma"/>
          <w:szCs w:val="20"/>
        </w:rPr>
        <w:t>Объектов</w:t>
      </w:r>
      <w:r w:rsidR="00707E70" w:rsidRPr="00930AB0">
        <w:rPr>
          <w:rFonts w:ascii="Tahoma" w:hAnsi="Tahoma" w:cs="Tahoma"/>
          <w:szCs w:val="20"/>
        </w:rPr>
        <w:t xml:space="preserve"> Заказчика. </w:t>
      </w:r>
      <w:permEnd w:id="668693555"/>
      <w:r w:rsidR="0039418D" w:rsidRPr="00930AB0">
        <w:rPr>
          <w:rFonts w:ascii="Tahoma" w:hAnsi="Tahoma" w:cs="Tahoma"/>
          <w:szCs w:val="20"/>
        </w:rPr>
        <w:t xml:space="preserve"> </w:t>
      </w:r>
    </w:p>
    <w:p w14:paraId="299E7B47" w14:textId="0476C633" w:rsidR="00707E70" w:rsidRPr="00930AB0" w:rsidRDefault="00707E70" w:rsidP="0026040B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28917089" w:edGrp="everyone"/>
      <w:r w:rsidRPr="00930AB0">
        <w:rPr>
          <w:rFonts w:ascii="Tahoma" w:hAnsi="Tahoma" w:cs="Tahoma"/>
          <w:szCs w:val="20"/>
        </w:rPr>
        <w:t xml:space="preserve">Услуги по настоящему Договору оказываются для нужд Филиала </w:t>
      </w:r>
      <w:r w:rsidR="001722CB">
        <w:rPr>
          <w:rFonts w:ascii="Tahoma" w:hAnsi="Tahoma" w:cs="Tahoma"/>
          <w:szCs w:val="20"/>
        </w:rPr>
        <w:t>Пермский</w:t>
      </w:r>
      <w:r w:rsidRPr="00930AB0">
        <w:rPr>
          <w:rFonts w:ascii="Tahoma" w:hAnsi="Tahoma" w:cs="Tahoma"/>
          <w:szCs w:val="20"/>
        </w:rPr>
        <w:t xml:space="preserve"> по адресам </w:t>
      </w:r>
      <w:r w:rsidR="00090B65">
        <w:rPr>
          <w:rFonts w:ascii="Tahoma" w:hAnsi="Tahoma" w:cs="Tahoma"/>
          <w:szCs w:val="20"/>
        </w:rPr>
        <w:t>г. Пермь, ул. Ленина, д. 77а, г. Пермь, ул. Тимирязева, д. 24а</w:t>
      </w:r>
      <w:r w:rsidRPr="00930AB0">
        <w:rPr>
          <w:rFonts w:ascii="Tahoma" w:hAnsi="Tahoma" w:cs="Tahoma"/>
          <w:szCs w:val="20"/>
        </w:rPr>
        <w:t xml:space="preserve"> (далее – Объекты). </w:t>
      </w:r>
    </w:p>
    <w:permEnd w:id="28917089"/>
    <w:p w14:paraId="25DA2DF9" w14:textId="66A48C4B" w:rsidR="006D32B0" w:rsidRDefault="006D32B0" w:rsidP="0026040B">
      <w:pPr>
        <w:widowControl w:val="0"/>
        <w:numPr>
          <w:ilvl w:val="1"/>
          <w:numId w:val="5"/>
        </w:numPr>
        <w:tabs>
          <w:tab w:val="clear" w:pos="1866"/>
          <w:tab w:val="left" w:pos="142"/>
          <w:tab w:val="num" w:pos="42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Предусмотренные настоящим Договором Услуги оказываются в полном соответс</w:t>
      </w:r>
      <w:r w:rsidR="000E2533" w:rsidRPr="00930AB0">
        <w:rPr>
          <w:rFonts w:ascii="Tahoma" w:eastAsia="Times New Roman" w:hAnsi="Tahoma" w:cs="Tahoma"/>
          <w:szCs w:val="20"/>
        </w:rPr>
        <w:t>твии с нормативными требованиям</w:t>
      </w:r>
      <w:r w:rsidRPr="00930AB0">
        <w:rPr>
          <w:rFonts w:ascii="Tahoma" w:eastAsia="Times New Roman" w:hAnsi="Tahoma" w:cs="Tahoma"/>
          <w:szCs w:val="20"/>
        </w:rPr>
        <w:t xml:space="preserve">, указанными в </w:t>
      </w:r>
      <w:permStart w:id="1152927863" w:edGrp="everyone"/>
      <w:permEnd w:id="1152927863"/>
      <w:r w:rsidR="0050236A" w:rsidRPr="00930AB0">
        <w:rPr>
          <w:rFonts w:ascii="Tahoma" w:eastAsia="Times New Roman" w:hAnsi="Tahoma" w:cs="Tahoma"/>
          <w:szCs w:val="20"/>
        </w:rPr>
        <w:t>З</w:t>
      </w:r>
      <w:r w:rsidRPr="00930AB0">
        <w:rPr>
          <w:rFonts w:ascii="Tahoma" w:eastAsia="Times New Roman" w:hAnsi="Tahoma" w:cs="Tahoma"/>
          <w:szCs w:val="20"/>
        </w:rPr>
        <w:t>адании</w:t>
      </w:r>
      <w:r w:rsidR="000E2533" w:rsidRPr="00930AB0">
        <w:rPr>
          <w:rFonts w:ascii="Tahoma" w:eastAsia="Times New Roman" w:hAnsi="Tahoma" w:cs="Tahoma"/>
          <w:szCs w:val="20"/>
        </w:rPr>
        <w:t xml:space="preserve"> </w:t>
      </w:r>
      <w:r w:rsidR="000E2533" w:rsidRPr="00930AB0">
        <w:rPr>
          <w:rFonts w:ascii="Tahoma" w:hAnsi="Tahoma" w:cs="Tahoma"/>
          <w:szCs w:val="20"/>
        </w:rPr>
        <w:t>и действующем законодательстве РФ</w:t>
      </w:r>
      <w:r w:rsidRPr="00930AB0">
        <w:rPr>
          <w:rFonts w:ascii="Tahoma" w:hAnsi="Tahoma" w:cs="Tahoma"/>
          <w:szCs w:val="20"/>
        </w:rPr>
        <w:t>.</w:t>
      </w:r>
    </w:p>
    <w:p w14:paraId="0D067420" w14:textId="77777777" w:rsidR="00646626" w:rsidRPr="00930AB0" w:rsidRDefault="00646626" w:rsidP="00A9783A">
      <w:pPr>
        <w:widowControl w:val="0"/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permStart w:id="2076342579" w:edGrp="everyone"/>
      <w:permEnd w:id="2076342579"/>
    </w:p>
    <w:p w14:paraId="4B2B2244" w14:textId="77777777" w:rsidR="005434E7" w:rsidRPr="00930AB0" w:rsidRDefault="005434E7" w:rsidP="0026040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0CE6E22" w14:textId="77777777" w:rsidR="0019212C" w:rsidRPr="00930AB0" w:rsidRDefault="0019212C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Цена </w:t>
      </w:r>
      <w:r w:rsidR="00547EF0" w:rsidRPr="00930AB0">
        <w:rPr>
          <w:rFonts w:ascii="Tahoma" w:hAnsi="Tahoma" w:cs="Tahoma"/>
          <w:bCs w:val="0"/>
          <w:color w:val="auto"/>
          <w:sz w:val="20"/>
          <w:szCs w:val="20"/>
        </w:rPr>
        <w:t>Д</w:t>
      </w:r>
      <w:r w:rsidRPr="00930AB0">
        <w:rPr>
          <w:rFonts w:ascii="Tahoma" w:hAnsi="Tahoma" w:cs="Tahoma"/>
          <w:bCs w:val="0"/>
          <w:color w:val="auto"/>
          <w:sz w:val="20"/>
          <w:szCs w:val="20"/>
        </w:rPr>
        <w:t>оговора (</w:t>
      </w:r>
      <w:r w:rsidR="0069558B" w:rsidRPr="00930AB0">
        <w:rPr>
          <w:rFonts w:ascii="Tahoma" w:hAnsi="Tahoma" w:cs="Tahoma"/>
          <w:bCs w:val="0"/>
          <w:color w:val="auto"/>
          <w:sz w:val="20"/>
          <w:szCs w:val="20"/>
        </w:rPr>
        <w:t>Цена</w:t>
      </w:r>
      <w:r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 </w:t>
      </w:r>
      <w:r w:rsidR="00DF488B" w:rsidRPr="00930AB0">
        <w:rPr>
          <w:rFonts w:ascii="Tahoma" w:hAnsi="Tahoma" w:cs="Tahoma"/>
          <w:bCs w:val="0"/>
          <w:color w:val="auto"/>
          <w:sz w:val="20"/>
          <w:szCs w:val="20"/>
        </w:rPr>
        <w:t>Услуг</w:t>
      </w:r>
      <w:r w:rsidRPr="00930AB0">
        <w:rPr>
          <w:rFonts w:ascii="Tahoma" w:hAnsi="Tahoma" w:cs="Tahoma"/>
          <w:bCs w:val="0"/>
          <w:color w:val="auto"/>
          <w:sz w:val="20"/>
          <w:szCs w:val="20"/>
        </w:rPr>
        <w:t>)</w:t>
      </w:r>
    </w:p>
    <w:p w14:paraId="1A63E99E" w14:textId="74A77D91" w:rsidR="00DD0379" w:rsidRDefault="0019212C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1" w:name="_Ref325969766"/>
      <w:r w:rsidRPr="00930AB0">
        <w:rPr>
          <w:rFonts w:ascii="Tahoma" w:hAnsi="Tahoma" w:cs="Tahoma"/>
          <w:szCs w:val="20"/>
        </w:rPr>
        <w:t xml:space="preserve">Цена (стоимость) подлежащих оказанию </w:t>
      </w:r>
      <w:r w:rsidR="00DF488B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 xml:space="preserve"> по настоящему Договору составляет </w:t>
      </w:r>
      <w:permStart w:id="1680150757" w:edGrp="everyone"/>
      <w:r w:rsidRPr="00930AB0">
        <w:rPr>
          <w:rFonts w:ascii="Tahoma" w:hAnsi="Tahoma" w:cs="Tahoma"/>
          <w:szCs w:val="20"/>
        </w:rPr>
        <w:t>_</w:t>
      </w:r>
      <w:proofErr w:type="gramStart"/>
      <w:r w:rsidRPr="00930AB0">
        <w:rPr>
          <w:rFonts w:ascii="Tahoma" w:hAnsi="Tahoma" w:cs="Tahoma"/>
          <w:szCs w:val="20"/>
        </w:rPr>
        <w:t>_[</w:t>
      </w:r>
      <w:proofErr w:type="gramEnd"/>
      <w:r w:rsidRPr="00930AB0">
        <w:rPr>
          <w:rFonts w:ascii="Tahoma" w:hAnsi="Tahoma" w:cs="Tahoma"/>
          <w:i/>
          <w:szCs w:val="20"/>
        </w:rPr>
        <w:t>сумма числом без копеек]__ (____________</w:t>
      </w:r>
      <w:r w:rsidRPr="00930AB0">
        <w:rPr>
          <w:rFonts w:ascii="Tahoma" w:hAnsi="Tahoma" w:cs="Tahoma"/>
          <w:i/>
          <w:szCs w:val="20"/>
          <w:u w:val="single"/>
        </w:rPr>
        <w:t>[Сумма прописью]</w:t>
      </w:r>
      <w:r w:rsidRPr="00930AB0">
        <w:rPr>
          <w:rFonts w:ascii="Tahoma" w:hAnsi="Tahoma" w:cs="Tahoma"/>
          <w:i/>
          <w:szCs w:val="20"/>
        </w:rPr>
        <w:t xml:space="preserve">_____________) рублей ___ </w:t>
      </w:r>
      <w:r w:rsidR="00340FBB" w:rsidRPr="00930AB0">
        <w:rPr>
          <w:rFonts w:ascii="Tahoma" w:hAnsi="Tahoma" w:cs="Tahoma"/>
          <w:i/>
          <w:szCs w:val="20"/>
        </w:rPr>
        <w:t>копеек</w:t>
      </w:r>
      <w:r w:rsidRPr="00930AB0">
        <w:rPr>
          <w:rFonts w:ascii="Tahoma" w:hAnsi="Tahoma" w:cs="Tahoma"/>
          <w:i/>
          <w:szCs w:val="20"/>
        </w:rPr>
        <w:t>, в том числе НДС (</w:t>
      </w:r>
      <w:r w:rsidR="002B1765">
        <w:rPr>
          <w:rFonts w:ascii="Tahoma" w:hAnsi="Tahoma" w:cs="Tahoma"/>
          <w:i/>
          <w:szCs w:val="20"/>
        </w:rPr>
        <w:t>__</w:t>
      </w:r>
      <w:r w:rsidRPr="00930AB0">
        <w:rPr>
          <w:rFonts w:ascii="Tahoma" w:hAnsi="Tahoma" w:cs="Tahoma"/>
          <w:i/>
          <w:szCs w:val="20"/>
        </w:rPr>
        <w:t>%) –  __</w:t>
      </w:r>
      <w:r w:rsidRPr="00930AB0">
        <w:rPr>
          <w:rFonts w:ascii="Tahoma" w:hAnsi="Tahoma" w:cs="Tahoma"/>
          <w:i/>
          <w:szCs w:val="20"/>
          <w:u w:val="single"/>
        </w:rPr>
        <w:t>[сумма числом без копеек]</w:t>
      </w:r>
      <w:r w:rsidRPr="00930AB0">
        <w:rPr>
          <w:rFonts w:ascii="Tahoma" w:hAnsi="Tahoma" w:cs="Tahoma"/>
          <w:i/>
          <w:szCs w:val="20"/>
        </w:rPr>
        <w:t>_ (_________</w:t>
      </w:r>
      <w:r w:rsidRPr="00930AB0">
        <w:rPr>
          <w:rFonts w:ascii="Tahoma" w:hAnsi="Tahoma" w:cs="Tahoma"/>
          <w:i/>
          <w:szCs w:val="20"/>
          <w:u w:val="single"/>
        </w:rPr>
        <w:t>[Сумма прописью]</w:t>
      </w:r>
      <w:r w:rsidRPr="00930AB0">
        <w:rPr>
          <w:rFonts w:ascii="Tahoma" w:hAnsi="Tahoma" w:cs="Tahoma"/>
          <w:i/>
          <w:szCs w:val="20"/>
        </w:rPr>
        <w:t>_________)</w:t>
      </w:r>
      <w:r w:rsidRPr="00930AB0">
        <w:rPr>
          <w:rFonts w:ascii="Tahoma" w:hAnsi="Tahoma" w:cs="Tahoma"/>
          <w:szCs w:val="20"/>
        </w:rPr>
        <w:t xml:space="preserve"> рублей </w:t>
      </w:r>
      <w:r w:rsidR="00340FBB" w:rsidRPr="00930AB0">
        <w:rPr>
          <w:rFonts w:ascii="Tahoma" w:hAnsi="Tahoma" w:cs="Tahoma"/>
          <w:szCs w:val="20"/>
        </w:rPr>
        <w:t>00</w:t>
      </w:r>
      <w:r w:rsidR="001972E5" w:rsidRPr="00930AB0">
        <w:rPr>
          <w:rFonts w:ascii="Tahoma" w:hAnsi="Tahoma" w:cs="Tahoma"/>
          <w:szCs w:val="20"/>
        </w:rPr>
        <w:t xml:space="preserve"> копеек</w:t>
      </w:r>
      <w:permEnd w:id="1680150757"/>
      <w:r w:rsidRPr="00930AB0">
        <w:rPr>
          <w:rFonts w:ascii="Tahoma" w:hAnsi="Tahoma" w:cs="Tahoma"/>
          <w:szCs w:val="20"/>
        </w:rPr>
        <w:t xml:space="preserve">, далее по тексту «Цена </w:t>
      </w:r>
      <w:r w:rsidR="00AB67A1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>»</w:t>
      </w:r>
      <w:permStart w:id="1868054084" w:edGrp="everyone"/>
      <w:r w:rsidR="0026040B" w:rsidRPr="00930AB0">
        <w:rPr>
          <w:rFonts w:ascii="Tahoma" w:hAnsi="Tahoma" w:cs="Tahoma"/>
          <w:i/>
          <w:szCs w:val="20"/>
        </w:rPr>
        <w:t xml:space="preserve"> (Приложение № </w:t>
      </w:r>
      <w:r w:rsidR="006619F5" w:rsidRPr="00930AB0">
        <w:rPr>
          <w:rFonts w:ascii="Tahoma" w:hAnsi="Tahoma" w:cs="Tahoma"/>
          <w:i/>
          <w:szCs w:val="20"/>
        </w:rPr>
        <w:t>2</w:t>
      </w:r>
      <w:r w:rsidR="0026040B" w:rsidRPr="00930AB0">
        <w:rPr>
          <w:rFonts w:ascii="Tahoma" w:hAnsi="Tahoma" w:cs="Tahoma"/>
          <w:i/>
          <w:szCs w:val="20"/>
        </w:rPr>
        <w:t xml:space="preserve"> к Договору)</w:t>
      </w:r>
      <w:r w:rsidR="0026040B" w:rsidRPr="00930AB0">
        <w:rPr>
          <w:rFonts w:ascii="Tahoma" w:hAnsi="Tahoma" w:cs="Tahoma"/>
          <w:szCs w:val="20"/>
        </w:rPr>
        <w:t>.</w:t>
      </w:r>
      <w:permEnd w:id="1868054084"/>
      <w:r w:rsidRPr="00930AB0">
        <w:rPr>
          <w:rFonts w:ascii="Tahoma" w:hAnsi="Tahoma" w:cs="Tahoma"/>
          <w:szCs w:val="20"/>
        </w:rPr>
        <w:t>.</w:t>
      </w:r>
      <w:bookmarkEnd w:id="1"/>
      <w:r w:rsidRPr="00930AB0">
        <w:rPr>
          <w:rFonts w:ascii="Tahoma" w:hAnsi="Tahoma" w:cs="Tahoma"/>
          <w:szCs w:val="20"/>
        </w:rPr>
        <w:t xml:space="preserve"> </w:t>
      </w:r>
    </w:p>
    <w:p w14:paraId="317AE445" w14:textId="77777777" w:rsidR="00A6561A" w:rsidRPr="00930AB0" w:rsidRDefault="00A6561A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Цена </w:t>
      </w:r>
      <w:r w:rsidR="0069558B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 xml:space="preserve"> включает </w:t>
      </w:r>
      <w:r w:rsidR="00DE2242" w:rsidRPr="00930AB0">
        <w:rPr>
          <w:rFonts w:ascii="Tahoma" w:hAnsi="Tahoma" w:cs="Tahoma"/>
          <w:szCs w:val="20"/>
        </w:rPr>
        <w:t xml:space="preserve">стоимость </w:t>
      </w:r>
      <w:permStart w:id="584075689" w:edGrp="everyone"/>
      <w:r w:rsidR="00DE2242" w:rsidRPr="00930AB0">
        <w:rPr>
          <w:rFonts w:ascii="Tahoma" w:hAnsi="Tahoma" w:cs="Tahoma"/>
          <w:szCs w:val="20"/>
        </w:rPr>
        <w:t>расходных материалов</w:t>
      </w:r>
      <w:r w:rsidR="0028506F" w:rsidRPr="00930AB0">
        <w:rPr>
          <w:rFonts w:ascii="Tahoma" w:hAnsi="Tahoma" w:cs="Tahoma"/>
          <w:szCs w:val="20"/>
        </w:rPr>
        <w:t xml:space="preserve">, </w:t>
      </w:r>
      <w:r w:rsidR="0021055B" w:rsidRPr="00930AB0">
        <w:rPr>
          <w:rFonts w:ascii="Tahoma" w:hAnsi="Tahoma" w:cs="Tahoma"/>
        </w:rPr>
        <w:t xml:space="preserve">СИЗ, спецодежды, </w:t>
      </w:r>
      <w:permEnd w:id="584075689"/>
      <w:r w:rsidR="0028506F" w:rsidRPr="00930AB0">
        <w:rPr>
          <w:rFonts w:ascii="Tahoma" w:hAnsi="Tahoma" w:cs="Tahoma"/>
          <w:szCs w:val="20"/>
        </w:rPr>
        <w:t xml:space="preserve">необходимых для </w:t>
      </w:r>
      <w:r w:rsidR="0028506F" w:rsidRPr="00930AB0">
        <w:rPr>
          <w:rFonts w:ascii="Tahoma" w:eastAsia="Times New Roman" w:hAnsi="Tahoma" w:cs="Tahoma"/>
          <w:szCs w:val="20"/>
        </w:rPr>
        <w:t>исполнения</w:t>
      </w:r>
      <w:r w:rsidR="00716155" w:rsidRPr="00930AB0">
        <w:rPr>
          <w:rFonts w:ascii="Tahoma" w:eastAsia="Times New Roman" w:hAnsi="Tahoma" w:cs="Tahoma"/>
          <w:szCs w:val="20"/>
        </w:rPr>
        <w:t xml:space="preserve"> обязательств по настоящему Договору</w:t>
      </w:r>
      <w:r w:rsidR="0028506F" w:rsidRPr="00930AB0">
        <w:rPr>
          <w:rFonts w:ascii="Tahoma" w:eastAsia="Times New Roman" w:hAnsi="Tahoma" w:cs="Tahoma"/>
          <w:szCs w:val="20"/>
        </w:rPr>
        <w:t>,</w:t>
      </w:r>
      <w:r w:rsidR="00716155" w:rsidRPr="00930AB0">
        <w:rPr>
          <w:rFonts w:ascii="Tahoma" w:hAnsi="Tahoma" w:cs="Tahoma"/>
          <w:szCs w:val="20"/>
        </w:rPr>
        <w:t xml:space="preserve"> </w:t>
      </w:r>
      <w:r w:rsidRPr="00930AB0">
        <w:rPr>
          <w:rFonts w:ascii="Tahoma" w:hAnsi="Tahoma" w:cs="Tahoma"/>
          <w:szCs w:val="20"/>
        </w:rPr>
        <w:t xml:space="preserve">и причитающееся </w:t>
      </w:r>
      <w:r w:rsidR="0028506F" w:rsidRPr="00930AB0">
        <w:rPr>
          <w:rFonts w:ascii="Tahoma" w:hAnsi="Tahoma" w:cs="Tahoma"/>
          <w:szCs w:val="20"/>
        </w:rPr>
        <w:t>Исполнителю</w:t>
      </w:r>
      <w:r w:rsidRPr="00930AB0">
        <w:rPr>
          <w:rFonts w:ascii="Tahoma" w:hAnsi="Tahoma" w:cs="Tahoma"/>
          <w:szCs w:val="20"/>
        </w:rPr>
        <w:t xml:space="preserve"> вознаграждение.</w:t>
      </w:r>
      <w:r w:rsidR="0028506F" w:rsidRPr="00930AB0">
        <w:rPr>
          <w:rFonts w:ascii="Tahoma" w:hAnsi="Tahoma" w:cs="Tahoma"/>
          <w:szCs w:val="20"/>
        </w:rPr>
        <w:t xml:space="preserve"> </w:t>
      </w:r>
    </w:p>
    <w:p w14:paraId="52940069" w14:textId="77777777" w:rsidR="00F31581" w:rsidRPr="00930AB0" w:rsidRDefault="0019212C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Цена </w:t>
      </w:r>
      <w:r w:rsidR="0069558B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 xml:space="preserve"> является фиксированной (твердой) и изменению не подлежит</w:t>
      </w:r>
      <w:r w:rsidR="00AB67A1" w:rsidRPr="00930AB0">
        <w:rPr>
          <w:rFonts w:ascii="Tahoma" w:hAnsi="Tahoma" w:cs="Tahoma"/>
          <w:szCs w:val="20"/>
        </w:rPr>
        <w:t xml:space="preserve"> за исключением </w:t>
      </w:r>
      <w:r w:rsidR="00F31581" w:rsidRPr="00930AB0">
        <w:rPr>
          <w:rFonts w:ascii="Tahoma" w:hAnsi="Tahoma" w:cs="Tahoma"/>
          <w:szCs w:val="20"/>
        </w:rPr>
        <w:t>случаев,</w:t>
      </w:r>
      <w:r w:rsidR="00DF1D3A" w:rsidRPr="00930AB0">
        <w:rPr>
          <w:rFonts w:ascii="Tahoma" w:hAnsi="Tahoma" w:cs="Tahoma"/>
          <w:szCs w:val="20"/>
        </w:rPr>
        <w:t xml:space="preserve"> предусмотренных Договором</w:t>
      </w:r>
      <w:r w:rsidRPr="00930AB0">
        <w:rPr>
          <w:rFonts w:ascii="Tahoma" w:hAnsi="Tahoma" w:cs="Tahoma"/>
          <w:szCs w:val="20"/>
        </w:rPr>
        <w:t>.</w:t>
      </w:r>
      <w:r w:rsidR="0026040B" w:rsidRPr="00930AB0">
        <w:rPr>
          <w:rFonts w:ascii="Tahoma" w:hAnsi="Tahoma" w:cs="Tahoma"/>
          <w:szCs w:val="20"/>
        </w:rPr>
        <w:t xml:space="preserve"> Все расходы, связанные с выполнением Договора, Исполнитель несет самостоятельно за счет своего вознаграждения.</w:t>
      </w:r>
    </w:p>
    <w:p w14:paraId="12E091B7" w14:textId="77777777" w:rsidR="0019212C" w:rsidRPr="00930AB0" w:rsidRDefault="0019212C" w:rsidP="0026040B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569060261" w:edGrp="everyone"/>
      <w:r w:rsidRPr="00930AB0">
        <w:rPr>
          <w:rFonts w:ascii="Tahoma" w:hAnsi="Tahoma" w:cs="Tahoma"/>
          <w:i/>
          <w:szCs w:val="20"/>
        </w:rPr>
        <w:t xml:space="preserve">Заказчик имеет право в одностороннем порядке пересматривать Цену </w:t>
      </w:r>
      <w:r w:rsidR="0069558B" w:rsidRPr="00930AB0">
        <w:rPr>
          <w:rFonts w:ascii="Tahoma" w:hAnsi="Tahoma" w:cs="Tahoma"/>
          <w:i/>
          <w:szCs w:val="20"/>
        </w:rPr>
        <w:t xml:space="preserve">Услуг </w:t>
      </w:r>
      <w:r w:rsidRPr="00930AB0">
        <w:rPr>
          <w:rFonts w:ascii="Tahoma" w:hAnsi="Tahoma" w:cs="Tahoma"/>
          <w:i/>
          <w:szCs w:val="20"/>
        </w:rPr>
        <w:t xml:space="preserve">в сторону уменьшения, если объем фактически оказанных </w:t>
      </w:r>
      <w:r w:rsidR="00DF488B" w:rsidRPr="00930AB0">
        <w:rPr>
          <w:rFonts w:ascii="Tahoma" w:hAnsi="Tahoma" w:cs="Tahoma"/>
          <w:i/>
          <w:szCs w:val="20"/>
        </w:rPr>
        <w:t>Услуг</w:t>
      </w:r>
      <w:r w:rsidRPr="00930AB0">
        <w:rPr>
          <w:rFonts w:ascii="Tahoma" w:hAnsi="Tahoma" w:cs="Tahoma"/>
          <w:i/>
          <w:szCs w:val="20"/>
        </w:rPr>
        <w:t xml:space="preserve"> меньше, чем предусмотрено утвержденн</w:t>
      </w:r>
      <w:r w:rsidR="00473694" w:rsidRPr="00930AB0">
        <w:rPr>
          <w:rFonts w:ascii="Tahoma" w:hAnsi="Tahoma" w:cs="Tahoma"/>
          <w:i/>
          <w:szCs w:val="20"/>
        </w:rPr>
        <w:t xml:space="preserve">ым </w:t>
      </w:r>
      <w:r w:rsidR="00AB67A1" w:rsidRPr="00930AB0">
        <w:rPr>
          <w:rFonts w:ascii="Tahoma" w:hAnsi="Tahoma" w:cs="Tahoma"/>
          <w:i/>
          <w:szCs w:val="20"/>
        </w:rPr>
        <w:t>З</w:t>
      </w:r>
      <w:r w:rsidR="00473694" w:rsidRPr="00930AB0">
        <w:rPr>
          <w:rFonts w:ascii="Tahoma" w:hAnsi="Tahoma" w:cs="Tahoma"/>
          <w:i/>
          <w:szCs w:val="20"/>
        </w:rPr>
        <w:t>аданием</w:t>
      </w:r>
      <w:r w:rsidRPr="00930AB0">
        <w:rPr>
          <w:rFonts w:ascii="Tahoma" w:hAnsi="Tahoma" w:cs="Tahoma"/>
          <w:szCs w:val="20"/>
        </w:rPr>
        <w:t>.</w:t>
      </w:r>
    </w:p>
    <w:p w14:paraId="4C42DD97" w14:textId="77777777" w:rsidR="00F31581" w:rsidRPr="00930AB0" w:rsidRDefault="00F31581" w:rsidP="0026040B">
      <w:pPr>
        <w:widowControl w:val="0"/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Ежемесячный объем договорной стоимости расходных материалов и чистящих средств, не израсходованный при оказании услуг в текущем отчетном периоде переносится на следующий отчетный период по согласованию с Заказчиком.</w:t>
      </w:r>
    </w:p>
    <w:permEnd w:id="569060261"/>
    <w:p w14:paraId="3C3BC7F7" w14:textId="77777777" w:rsidR="00D20FA0" w:rsidRPr="00930AB0" w:rsidRDefault="00D20FA0" w:rsidP="0026040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5C732DF7" w14:textId="77777777" w:rsidR="0019212C" w:rsidRPr="00930AB0" w:rsidRDefault="0019212C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расчетов</w:t>
      </w:r>
      <w:permStart w:id="2074115450" w:edGrp="everyone"/>
    </w:p>
    <w:p w14:paraId="4909E952" w14:textId="3C01BDE8" w:rsidR="00D5595F" w:rsidRPr="00CF40E5" w:rsidRDefault="00B7496C" w:rsidP="00D5595F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hAnsi="Tahoma" w:cs="Tahoma"/>
          <w:bCs/>
          <w:szCs w:val="20"/>
        </w:rPr>
        <w:t>Расчет за оказанные Услуги производится в следующем порядке:</w:t>
      </w:r>
      <w:r w:rsidRPr="00930AB0">
        <w:rPr>
          <w:rFonts w:ascii="Tahoma" w:eastAsia="Times New Roman" w:hAnsi="Tahoma" w:cs="Tahoma"/>
          <w:szCs w:val="20"/>
        </w:rPr>
        <w:t xml:space="preserve"> </w:t>
      </w:r>
    </w:p>
    <w:p w14:paraId="680F572D" w14:textId="6D0376D2" w:rsidR="00D5595F" w:rsidRPr="00C14502" w:rsidRDefault="00D5595F" w:rsidP="00D5595F">
      <w:pPr>
        <w:pStyle w:val="afffa"/>
        <w:overflowPunct w:val="0"/>
        <w:autoSpaceDE w:val="0"/>
        <w:autoSpaceDN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i/>
          <w:szCs w:val="20"/>
        </w:rPr>
      </w:pPr>
      <w:r w:rsidRPr="00BE307D">
        <w:rPr>
          <w:rFonts w:ascii="Tahoma" w:hAnsi="Tahoma" w:cs="Tahoma"/>
          <w:bCs/>
          <w:szCs w:val="20"/>
        </w:rPr>
        <w:t>окончательный расчёт</w:t>
      </w:r>
      <w:permStart w:id="161685515" w:edGrp="everyone"/>
      <w:r w:rsidR="005E1186" w:rsidRPr="00BE307D">
        <w:rPr>
          <w:rFonts w:ascii="Tahoma" w:hAnsi="Tahoma" w:cs="Tahoma"/>
          <w:bCs/>
          <w:szCs w:val="20"/>
        </w:rPr>
        <w:t xml:space="preserve"> за </w:t>
      </w:r>
      <w:r w:rsidR="005E1186" w:rsidRPr="00185D43">
        <w:rPr>
          <w:rFonts w:ascii="Tahoma" w:hAnsi="Tahoma" w:cs="Tahoma"/>
          <w:bCs/>
          <w:szCs w:val="20"/>
        </w:rPr>
        <w:t>оказанные Услуги</w:t>
      </w:r>
      <w:r w:rsidR="005E1186" w:rsidRPr="00BE307D">
        <w:rPr>
          <w:rFonts w:ascii="Tahoma" w:hAnsi="Tahoma" w:cs="Tahoma"/>
          <w:bCs/>
          <w:szCs w:val="20"/>
        </w:rPr>
        <w:t>,</w:t>
      </w:r>
      <w:r w:rsidR="008E6122" w:rsidRPr="00BE307D">
        <w:rPr>
          <w:rFonts w:ascii="Tahoma" w:hAnsi="Tahoma" w:cs="Tahoma"/>
          <w:bCs/>
          <w:szCs w:val="20"/>
        </w:rPr>
        <w:t xml:space="preserve"> </w:t>
      </w:r>
      <w:permEnd w:id="161685515"/>
      <w:r w:rsidR="008E6122" w:rsidRPr="00BE307D">
        <w:rPr>
          <w:rFonts w:ascii="Tahoma" w:hAnsi="Tahoma" w:cs="Tahoma"/>
          <w:bCs/>
          <w:szCs w:val="20"/>
        </w:rPr>
        <w:t xml:space="preserve">производится </w:t>
      </w:r>
      <w:r w:rsidR="008E6122" w:rsidRPr="00BE307D">
        <w:rPr>
          <w:rFonts w:ascii="Tahoma" w:hAnsi="Tahoma" w:cs="Tahoma"/>
        </w:rPr>
        <w:t xml:space="preserve">в течение </w:t>
      </w:r>
      <w:r w:rsidR="001D3875">
        <w:rPr>
          <w:rFonts w:ascii="Tahoma" w:hAnsi="Tahoma" w:cs="Tahoma"/>
        </w:rPr>
        <w:t>7</w:t>
      </w:r>
      <w:r w:rsidR="008E6122" w:rsidRPr="00BE307D">
        <w:rPr>
          <w:rFonts w:ascii="Tahoma" w:hAnsi="Tahoma" w:cs="Tahoma"/>
        </w:rPr>
        <w:t xml:space="preserve"> рабочих дней с даты подписания Заказчиком подписанного и направленного Исполнителем </w:t>
      </w:r>
      <w:permStart w:id="588474595" w:edGrp="everyone"/>
      <w:r w:rsidR="008E6122" w:rsidRPr="00BE307D">
        <w:rPr>
          <w:rFonts w:ascii="Tahoma" w:hAnsi="Tahoma" w:cs="Tahoma"/>
        </w:rPr>
        <w:t xml:space="preserve">акта сдачи-приемки </w:t>
      </w:r>
      <w:r w:rsidR="008E6122" w:rsidRPr="00A9783A">
        <w:rPr>
          <w:rFonts w:ascii="Tahoma" w:hAnsi="Tahoma" w:cs="Tahoma"/>
          <w:i/>
        </w:rPr>
        <w:t>оказанных Услуг</w:t>
      </w:r>
      <w:r w:rsidR="008E6122" w:rsidRPr="00BE307D">
        <w:rPr>
          <w:rFonts w:ascii="Tahoma" w:hAnsi="Tahoma" w:cs="Tahoma"/>
        </w:rPr>
        <w:t xml:space="preserve"> </w:t>
      </w:r>
      <w:permEnd w:id="588474595"/>
      <w:r w:rsidR="008E6122" w:rsidRPr="00BE307D">
        <w:rPr>
          <w:rFonts w:ascii="Tahoma" w:hAnsi="Tahoma" w:cs="Tahoma"/>
        </w:rPr>
        <w:t xml:space="preserve">на основании выставленного Исполнителем </w:t>
      </w:r>
      <w:permStart w:id="1083724556" w:edGrp="everyone"/>
      <w:r w:rsidR="008E6122" w:rsidRPr="00BE307D">
        <w:rPr>
          <w:rFonts w:ascii="Tahoma" w:hAnsi="Tahoma" w:cs="Tahoma"/>
        </w:rPr>
        <w:t>счета</w:t>
      </w:r>
      <w:permEnd w:id="1083724556"/>
      <w:r w:rsidR="008E6122" w:rsidRPr="00BE307D">
        <w:rPr>
          <w:rFonts w:ascii="Tahoma" w:hAnsi="Tahoma" w:cs="Tahoma"/>
        </w:rPr>
        <w:t xml:space="preserve">, путем перечисления денежных средств на расчетный счет Исполнителя </w:t>
      </w:r>
      <w:permStart w:id="1191333120" w:edGrp="everyone"/>
      <w:r w:rsidR="008E6122" w:rsidRPr="00BE307D">
        <w:rPr>
          <w:rFonts w:ascii="Tahoma" w:hAnsi="Tahoma" w:cs="Tahoma"/>
        </w:rPr>
        <w:t xml:space="preserve">или иными согласованными сторонами способами, не противоречащими законодательству </w:t>
      </w:r>
      <w:r w:rsidR="008E6122" w:rsidRPr="00C14502">
        <w:rPr>
          <w:rFonts w:ascii="Tahoma" w:hAnsi="Tahoma" w:cs="Tahoma"/>
          <w:color w:val="000000" w:themeColor="text1"/>
        </w:rPr>
        <w:t>РФ, в том числе путем передачи векселей и пр.</w:t>
      </w:r>
      <w:permEnd w:id="1191333120"/>
      <w:r w:rsidRPr="00C14502">
        <w:rPr>
          <w:rFonts w:ascii="Tahoma" w:hAnsi="Tahoma" w:cs="Tahoma"/>
          <w:bCs/>
          <w:color w:val="000000"/>
          <w:szCs w:val="20"/>
        </w:rPr>
        <w:t xml:space="preserve"> </w:t>
      </w:r>
    </w:p>
    <w:permEnd w:id="2074115450"/>
    <w:p w14:paraId="1514372E" w14:textId="77777777" w:rsidR="0026040B" w:rsidRPr="00930AB0" w:rsidRDefault="00716155" w:rsidP="0026040B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Выставление </w:t>
      </w:r>
      <w:r w:rsidR="0049721A" w:rsidRPr="00930AB0">
        <w:rPr>
          <w:rFonts w:ascii="Tahoma" w:eastAsia="Times New Roman" w:hAnsi="Tahoma" w:cs="Tahoma"/>
          <w:szCs w:val="20"/>
        </w:rPr>
        <w:t>документов согласно п.3.1.</w:t>
      </w:r>
      <w:r w:rsidR="00A337AB" w:rsidRPr="00930AB0">
        <w:rPr>
          <w:rFonts w:ascii="Tahoma" w:eastAsia="Times New Roman" w:hAnsi="Tahoma" w:cs="Tahoma"/>
          <w:szCs w:val="20"/>
        </w:rPr>
        <w:t xml:space="preserve"> с учетом п.5.2.</w:t>
      </w:r>
      <w:r w:rsidR="0049721A" w:rsidRPr="00930AB0">
        <w:rPr>
          <w:rFonts w:ascii="Tahoma" w:eastAsia="Times New Roman" w:hAnsi="Tahoma" w:cs="Tahoma"/>
          <w:szCs w:val="20"/>
        </w:rPr>
        <w:t xml:space="preserve"> Договора</w:t>
      </w:r>
      <w:r w:rsidRPr="00930AB0">
        <w:rPr>
          <w:rFonts w:ascii="Tahoma" w:eastAsia="Times New Roman" w:hAnsi="Tahoma" w:cs="Tahoma"/>
          <w:szCs w:val="20"/>
        </w:rPr>
        <w:t xml:space="preserve"> производится </w:t>
      </w:r>
      <w:r w:rsidR="00E31764" w:rsidRPr="00930AB0">
        <w:rPr>
          <w:rFonts w:ascii="Tahoma" w:eastAsia="Times New Roman" w:hAnsi="Tahoma" w:cs="Tahoma"/>
          <w:szCs w:val="20"/>
        </w:rPr>
        <w:t>Исполнителем</w:t>
      </w:r>
      <w:r w:rsidRPr="00930AB0">
        <w:rPr>
          <w:rFonts w:ascii="Tahoma" w:eastAsia="Times New Roman" w:hAnsi="Tahoma" w:cs="Tahoma"/>
          <w:szCs w:val="20"/>
        </w:rPr>
        <w:t xml:space="preserve"> в течение </w:t>
      </w:r>
      <w:permStart w:id="1314006300" w:edGrp="everyone"/>
      <w:r w:rsidRPr="00930AB0">
        <w:rPr>
          <w:rFonts w:ascii="Tahoma" w:eastAsia="Times New Roman" w:hAnsi="Tahoma" w:cs="Tahoma"/>
          <w:szCs w:val="20"/>
        </w:rPr>
        <w:t>5 (пяти)</w:t>
      </w:r>
      <w:permEnd w:id="1314006300"/>
      <w:r w:rsidRPr="00930AB0">
        <w:rPr>
          <w:rFonts w:ascii="Tahoma" w:eastAsia="Times New Roman" w:hAnsi="Tahoma" w:cs="Tahoma"/>
          <w:szCs w:val="20"/>
        </w:rPr>
        <w:t xml:space="preserve"> дней с даты приемки Услуг.</w:t>
      </w:r>
      <w:r w:rsidR="0026040B" w:rsidRPr="00930AB0">
        <w:rPr>
          <w:rFonts w:ascii="Tahoma" w:eastAsia="Times New Roman" w:hAnsi="Tahoma" w:cs="Tahoma"/>
          <w:szCs w:val="20"/>
        </w:rPr>
        <w:t xml:space="preserve"> </w:t>
      </w:r>
    </w:p>
    <w:p w14:paraId="43959057" w14:textId="6C763B6F" w:rsidR="0026040B" w:rsidRPr="00930AB0" w:rsidRDefault="00F26A54" w:rsidP="0026040B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974608971" w:edGrp="everyone"/>
      <w:r w:rsidRPr="000E30C3">
        <w:rPr>
          <w:rFonts w:ascii="Tahoma" w:hAnsi="Tahoma" w:cs="Tahoma"/>
          <w:color w:val="000000" w:themeColor="text1"/>
          <w:szCs w:val="24"/>
        </w:rPr>
        <w:t>Счет-фактура выставляется Исполнителем в сроки и в соответствии с требованиями НК РФ</w:t>
      </w:r>
    </w:p>
    <w:permEnd w:id="974608971"/>
    <w:p w14:paraId="5BCF2F06" w14:textId="4A398EFC" w:rsidR="00BA459B" w:rsidRPr="00930AB0" w:rsidRDefault="00716155" w:rsidP="0026040B">
      <w:pPr>
        <w:pStyle w:val="afffa"/>
        <w:numPr>
          <w:ilvl w:val="1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обстоятельств: а) </w:t>
      </w:r>
      <w:r w:rsidRPr="00930AB0">
        <w:rPr>
          <w:rFonts w:ascii="Tahoma" w:hAnsi="Tahoma" w:cs="Tahoma"/>
          <w:szCs w:val="20"/>
        </w:rPr>
        <w:t>списания денежных средств с корреспондентского счета Банка Заказчика (Плательщика)</w:t>
      </w:r>
      <w:r w:rsidRPr="00930AB0">
        <w:rPr>
          <w:rFonts w:ascii="Tahoma" w:eastAsia="Times New Roman" w:hAnsi="Tahoma" w:cs="Tahoma"/>
          <w:szCs w:val="20"/>
        </w:rPr>
        <w:t xml:space="preserve">; б) получения </w:t>
      </w:r>
      <w:r w:rsidR="00E31764" w:rsidRPr="00930AB0">
        <w:rPr>
          <w:rFonts w:ascii="Tahoma" w:eastAsia="Times New Roman" w:hAnsi="Tahoma" w:cs="Tahoma"/>
          <w:szCs w:val="20"/>
        </w:rPr>
        <w:t>Исполнителем</w:t>
      </w:r>
      <w:r w:rsidRPr="00930AB0">
        <w:rPr>
          <w:rFonts w:ascii="Tahoma" w:eastAsia="Times New Roman" w:hAnsi="Tahoma" w:cs="Tahoma"/>
          <w:szCs w:val="20"/>
        </w:rPr>
        <w:t xml:space="preserve"> уведомления (заявления) Заказчика об удержании (обращении денежных средств в пользу Заказчика) и/или зачете; в) в иных случаях, предусмотренных действующим законодательством Российской Федерации</w:t>
      </w:r>
      <w:permStart w:id="676543515" w:edGrp="everyone"/>
      <w:permEnd w:id="676543515"/>
      <w:r w:rsidRPr="00930AB0">
        <w:rPr>
          <w:rFonts w:ascii="Tahoma" w:eastAsia="Times New Roman" w:hAnsi="Tahoma" w:cs="Tahoma"/>
          <w:szCs w:val="20"/>
        </w:rPr>
        <w:t>.</w:t>
      </w:r>
    </w:p>
    <w:p w14:paraId="0215A6ED" w14:textId="58C71CD2" w:rsidR="00D5595F" w:rsidRPr="00DB2B9A" w:rsidRDefault="00D5595F" w:rsidP="00D5595F">
      <w:pPr>
        <w:pStyle w:val="afffa"/>
        <w:numPr>
          <w:ilvl w:val="1"/>
          <w:numId w:val="7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AB67A1">
        <w:rPr>
          <w:rFonts w:ascii="Tahoma" w:eastAsia="Times New Roman" w:hAnsi="Tahoma" w:cs="Tahoma"/>
          <w:szCs w:val="20"/>
        </w:rPr>
        <w:t xml:space="preserve">Исполнение Заказчиком обязательств по оплате Услуг, в соответствии с условиями Договора, является встречным и обусловлено исполнением Исполнителем </w:t>
      </w:r>
      <w:r>
        <w:rPr>
          <w:rFonts w:ascii="Tahoma" w:eastAsia="Times New Roman" w:hAnsi="Tahoma" w:cs="Tahoma"/>
          <w:szCs w:val="20"/>
        </w:rPr>
        <w:t xml:space="preserve">обязательства по оказанию Услуги </w:t>
      </w:r>
      <w:permStart w:id="2015836736" w:edGrp="everyone"/>
      <w:r w:rsidRPr="00BE307D">
        <w:rPr>
          <w:rFonts w:ascii="Tahoma" w:eastAsia="Times New Roman" w:hAnsi="Tahoma" w:cs="Tahoma"/>
          <w:szCs w:val="20"/>
        </w:rPr>
        <w:t xml:space="preserve">подтвержденного подписанным Сторонами акта сдачи-приемки оказанных услуг и по предоставлению </w:t>
      </w:r>
      <w:r>
        <w:rPr>
          <w:rFonts w:ascii="Tahoma" w:eastAsia="Times New Roman" w:hAnsi="Tahoma" w:cs="Tahoma"/>
          <w:szCs w:val="20"/>
        </w:rPr>
        <w:t>полного комплекта документов, для соответствующего платежа в соответствии с п. 3.1. Договора.</w:t>
      </w:r>
      <w:r w:rsidRPr="00DB2B9A">
        <w:rPr>
          <w:rFonts w:ascii="Tahoma" w:eastAsia="Times New Roman" w:hAnsi="Tahoma" w:cs="Tahoma"/>
          <w:szCs w:val="20"/>
        </w:rPr>
        <w:t xml:space="preserve"> </w:t>
      </w:r>
    </w:p>
    <w:p w14:paraId="7DC9D0DC" w14:textId="105AF375" w:rsidR="0026040B" w:rsidRPr="00930AB0" w:rsidRDefault="00D5595F" w:rsidP="0026040B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>
        <w:rPr>
          <w:rStyle w:val="afff7"/>
          <w:rFonts w:ascii="Tahoma" w:eastAsia="Times New Roman" w:hAnsi="Tahoma" w:cs="Tahoma"/>
          <w:szCs w:val="20"/>
        </w:rPr>
        <w:lastRenderedPageBreak/>
        <w:footnoteReference w:id="1"/>
      </w:r>
      <w:r w:rsidR="0026040B" w:rsidRPr="00930AB0">
        <w:rPr>
          <w:rFonts w:ascii="Tahoma" w:eastAsia="Times New Roman" w:hAnsi="Tahoma" w:cs="Tahoma"/>
          <w:szCs w:val="20"/>
        </w:rPr>
        <w:t>В каждом из следующих случаев:</w:t>
      </w:r>
    </w:p>
    <w:p w14:paraId="425E89FF" w14:textId="77777777" w:rsidR="0026040B" w:rsidRPr="00930AB0" w:rsidRDefault="0026040B" w:rsidP="0026040B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нарушение Исполнителем обязательств по настоящему Договору, в том числе сроков оказания Услуг;</w:t>
      </w:r>
    </w:p>
    <w:p w14:paraId="3FE0E210" w14:textId="77777777" w:rsidR="0026040B" w:rsidRPr="00930AB0" w:rsidRDefault="0026040B" w:rsidP="0026040B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наличие Недостатков, нарушение сроков устранения Недостатков и/или не устранения Исполнителем Недостатков и/или замечаний Заказчика, либо Специализированных организаций;</w:t>
      </w:r>
    </w:p>
    <w:p w14:paraId="314D6544" w14:textId="77777777" w:rsidR="0026040B" w:rsidRPr="00930AB0" w:rsidRDefault="0026040B" w:rsidP="0026040B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возникновения обстоятельств, предусмотренных действующим законодательством РФ и/или Договором, в результате которых Заказчик получил право отказаться от исполнения Договора;</w:t>
      </w:r>
    </w:p>
    <w:p w14:paraId="0132B94C" w14:textId="77777777" w:rsidR="0026040B" w:rsidRPr="00930AB0" w:rsidRDefault="0026040B" w:rsidP="0026040B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случае обнаружения или заявления на результат оказанных Услуг прав третьих лиц;</w:t>
      </w:r>
    </w:p>
    <w:p w14:paraId="11FB590D" w14:textId="77777777" w:rsidR="0026040B" w:rsidRPr="00930AB0" w:rsidRDefault="0026040B" w:rsidP="0026040B">
      <w:pPr>
        <w:pStyle w:val="afffa"/>
        <w:numPr>
          <w:ilvl w:val="0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в иных случаях, предусмотренных Договором и иными нормативными актами, </w:t>
      </w:r>
    </w:p>
    <w:p w14:paraId="7294034A" w14:textId="343EB019" w:rsidR="0026040B" w:rsidRPr="00930AB0" w:rsidRDefault="0026040B" w:rsidP="0026040B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 Заказчик вправе по своему усмотрению приостановить исполнение своих обязательств по оплате Услуг до момента устранения Исполнителем допущенных нарушений, в соответствии с условиями Договора, вне зависимости от наличия оснований и наступления сроков платежа.</w:t>
      </w:r>
    </w:p>
    <w:permEnd w:id="2015836736"/>
    <w:p w14:paraId="7DF4574A" w14:textId="77777777" w:rsidR="00793C9E" w:rsidRPr="00930AB0" w:rsidRDefault="00793C9E" w:rsidP="00793C9E">
      <w:pPr>
        <w:pStyle w:val="afffa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Обязанности Исполнителя по предоставлению информации:</w:t>
      </w:r>
    </w:p>
    <w:p w14:paraId="21C5BFA6" w14:textId="77777777" w:rsidR="00793C9E" w:rsidRPr="00930AB0" w:rsidRDefault="00793C9E" w:rsidP="00793C9E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Исполнитель обязуется </w:t>
      </w:r>
      <w:permStart w:id="1267022816" w:edGrp="everyone"/>
      <w:r w:rsidRPr="00930AB0">
        <w:rPr>
          <w:rFonts w:ascii="Tahoma" w:eastAsia="Times New Roman" w:hAnsi="Tahoma" w:cs="Tahoma"/>
          <w:i/>
          <w:szCs w:val="20"/>
        </w:rPr>
        <w:t>в течение ____ дней по истечении месяца, в котором были оказаны Услуги/По запросам Заказчика</w:t>
      </w:r>
      <w:permEnd w:id="1267022816"/>
      <w:r w:rsidRPr="00930AB0">
        <w:rPr>
          <w:rFonts w:ascii="Tahoma" w:eastAsia="Times New Roman" w:hAnsi="Tahoma" w:cs="Tahoma"/>
          <w:szCs w:val="20"/>
        </w:rPr>
        <w:t>, предоставлять Заказчику следующую информацию:</w:t>
      </w:r>
    </w:p>
    <w:p w14:paraId="3A561042" w14:textId="77777777" w:rsidR="00793C9E" w:rsidRPr="00930AB0" w:rsidRDefault="00793C9E" w:rsidP="00793C9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permStart w:id="80575135" w:edGrp="everyone"/>
      <w:r w:rsidRPr="00930AB0">
        <w:rPr>
          <w:rFonts w:ascii="Tahoma" w:eastAsia="Times New Roman" w:hAnsi="Tahoma" w:cs="Tahoma"/>
          <w:szCs w:val="20"/>
        </w:rPr>
        <w:t>- выписки из книги продаж с отражением счетов-фактур, выставленных в адрес Заказчика за отчетный период;</w:t>
      </w:r>
    </w:p>
    <w:p w14:paraId="12BA7C5C" w14:textId="77777777" w:rsidR="00793C9E" w:rsidRPr="00930AB0" w:rsidRDefault="00793C9E" w:rsidP="00793C9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декларации по НДС, отражающие сведения счетов-фактур по операциям с Заказчиком, с отметкой налогового органа об их получении;</w:t>
      </w:r>
    </w:p>
    <w:permEnd w:id="80575135"/>
    <w:p w14:paraId="17419ABC" w14:textId="77777777" w:rsidR="00793C9E" w:rsidRPr="00930AB0" w:rsidRDefault="00793C9E" w:rsidP="00793C9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- выписки из ведомости учета расчетов и прочих операций с Заказчиком в разрезе платежных поручений, отгрузок, входящих и исходящих сальдо расчетов за отчетный период.</w:t>
      </w:r>
    </w:p>
    <w:p w14:paraId="4AD9D272" w14:textId="77777777" w:rsidR="00793C9E" w:rsidRPr="00930AB0" w:rsidRDefault="00793C9E" w:rsidP="00793C9E">
      <w:pPr>
        <w:pStyle w:val="afffa"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 xml:space="preserve"> Информация предоставляется Исполнителем в виде документов (копий документов), заверенных подписью руководителя или иного уполномоченного лица Исполнителя и печатью Исполнителя.</w:t>
      </w:r>
    </w:p>
    <w:p w14:paraId="216B4971" w14:textId="77777777" w:rsidR="00793C9E" w:rsidRPr="00930AB0" w:rsidRDefault="00793C9E" w:rsidP="00793C9E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(например, сторнирование операций, исключение их доходов), которые прямо или косвенно влекут риск возникновения налоговых претензий к Заказчику по Договору со стороны налогового органа.</w:t>
      </w:r>
    </w:p>
    <w:p w14:paraId="2BED285A" w14:textId="77777777" w:rsidR="00793C9E" w:rsidRPr="00930AB0" w:rsidRDefault="00793C9E" w:rsidP="00793C9E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Обязанности, указанные в п.3.</w:t>
      </w:r>
      <w:permStart w:id="567107447" w:edGrp="everyone"/>
      <w:r w:rsidRPr="00930AB0">
        <w:rPr>
          <w:rFonts w:ascii="Tahoma" w:eastAsia="Times New Roman" w:hAnsi="Tahoma" w:cs="Tahoma"/>
          <w:szCs w:val="20"/>
        </w:rPr>
        <w:t>7</w:t>
      </w:r>
      <w:permEnd w:id="567107447"/>
      <w:r w:rsidRPr="00930AB0">
        <w:rPr>
          <w:rFonts w:ascii="Tahoma" w:eastAsia="Times New Roman" w:hAnsi="Tahoma" w:cs="Tahoma"/>
          <w:szCs w:val="20"/>
        </w:rPr>
        <w:t>. Договора, сохраняются за Исполнителем после окончания срока действия Договора в отношении услуг, оказанных по Договору.</w:t>
      </w:r>
    </w:p>
    <w:p w14:paraId="4431D64B" w14:textId="77777777" w:rsidR="00793C9E" w:rsidRPr="00930AB0" w:rsidRDefault="00793C9E" w:rsidP="00793C9E">
      <w:pPr>
        <w:pStyle w:val="afffa"/>
        <w:numPr>
          <w:ilvl w:val="2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Cs w:val="20"/>
        </w:rPr>
      </w:pPr>
      <w:r w:rsidRPr="00930AB0">
        <w:rPr>
          <w:rFonts w:ascii="Tahoma" w:hAnsi="Tahoma" w:cs="Tahoma"/>
          <w:iCs/>
          <w:szCs w:val="20"/>
        </w:rPr>
        <w:t>Исполнитель в полном объеме компенсирует Заказчику убытки, возникшие в результате налоговых претензий, по причине действий либо бездействия Исполнителя, связанных с недобросовестным исполнением своих налоговых обязательств в отношении доходов, полученных от Заказчика.</w:t>
      </w:r>
    </w:p>
    <w:p w14:paraId="46F6CDAB" w14:textId="77777777" w:rsidR="0026040B" w:rsidRPr="00930AB0" w:rsidRDefault="0026040B" w:rsidP="0026040B">
      <w:pPr>
        <w:pStyle w:val="afffa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Стороны особо отмечают, порядок расчетов, предусмотренный настоящим Договором,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(законных процентов), предусмотренных ст. 317.1</w:t>
      </w:r>
      <w:permStart w:id="2018205608" w:edGrp="everyone"/>
      <w:r w:rsidRPr="00930AB0">
        <w:rPr>
          <w:rFonts w:ascii="Tahoma" w:hAnsi="Tahoma" w:cs="Tahoma"/>
          <w:szCs w:val="20"/>
        </w:rPr>
        <w:t>, ст.395</w:t>
      </w:r>
      <w:permEnd w:id="2018205608"/>
      <w:r w:rsidRPr="00930AB0">
        <w:rPr>
          <w:rFonts w:ascii="Tahoma" w:hAnsi="Tahoma" w:cs="Tahoma"/>
          <w:szCs w:val="20"/>
        </w:rPr>
        <w:t xml:space="preserve"> Гражданского кодекса Российской Федерации, процентов за пользование чужими денежными средствами, неустоек, пеней и иных финансовых санкций.</w:t>
      </w:r>
    </w:p>
    <w:p w14:paraId="053CEB79" w14:textId="77777777" w:rsidR="0019212C" w:rsidRPr="00930AB0" w:rsidRDefault="00D21682" w:rsidP="0026040B">
      <w:pPr>
        <w:pStyle w:val="afffa"/>
        <w:numPr>
          <w:ilvl w:val="1"/>
          <w:numId w:val="7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Стороны ежеквартально производят сверку расчетов. Результаты расчетов </w:t>
      </w:r>
      <w:r w:rsidR="00547EF0" w:rsidRPr="00930AB0">
        <w:rPr>
          <w:rFonts w:ascii="Tahoma" w:hAnsi="Tahoma" w:cs="Tahoma"/>
          <w:szCs w:val="20"/>
        </w:rPr>
        <w:t>С</w:t>
      </w:r>
      <w:r w:rsidRPr="00930AB0">
        <w:rPr>
          <w:rFonts w:ascii="Tahoma" w:hAnsi="Tahoma" w:cs="Tahoma"/>
          <w:szCs w:val="20"/>
        </w:rPr>
        <w:t>тороны оформляют актом и направляют в адрес Заказчика до 10 числа месяца следующего за окончанием квартала.</w:t>
      </w:r>
    </w:p>
    <w:p w14:paraId="0D2225FA" w14:textId="77777777" w:rsidR="00FA29A2" w:rsidRPr="00930AB0" w:rsidRDefault="00FA29A2" w:rsidP="0026040B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14:paraId="721790F4" w14:textId="77777777" w:rsidR="0019212C" w:rsidRPr="00930AB0" w:rsidRDefault="0019212C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Срок оказания </w:t>
      </w:r>
      <w:r w:rsidR="00DF488B" w:rsidRPr="00930AB0">
        <w:rPr>
          <w:rFonts w:ascii="Tahoma" w:hAnsi="Tahoma" w:cs="Tahoma"/>
          <w:bCs w:val="0"/>
          <w:color w:val="auto"/>
          <w:sz w:val="20"/>
          <w:szCs w:val="20"/>
        </w:rPr>
        <w:t>Услуг</w:t>
      </w:r>
    </w:p>
    <w:p w14:paraId="0D20D622" w14:textId="7600733A" w:rsidR="00424931" w:rsidRPr="00930AB0" w:rsidRDefault="00424931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permStart w:id="1714758410" w:edGrp="everyone"/>
      <w:r w:rsidRPr="00930AB0">
        <w:rPr>
          <w:rFonts w:ascii="Tahoma" w:hAnsi="Tahoma" w:cs="Tahoma"/>
          <w:szCs w:val="20"/>
        </w:rPr>
        <w:t xml:space="preserve">Общий срок оказания </w:t>
      </w:r>
      <w:r w:rsidR="00DF488B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 xml:space="preserve"> с </w:t>
      </w:r>
      <w:bookmarkStart w:id="2" w:name="Начало_выполнения_работ"/>
      <w:r w:rsidR="00DF03F6" w:rsidRPr="00930AB0">
        <w:rPr>
          <w:rFonts w:ascii="Tahoma" w:hAnsi="Tahoma" w:cs="Tahoma"/>
          <w:szCs w:val="20"/>
        </w:rPr>
        <w:t>«</w:t>
      </w:r>
      <w:r w:rsidR="001C52A2" w:rsidRPr="001C52A2">
        <w:rPr>
          <w:rFonts w:ascii="Tahoma" w:hAnsi="Tahoma" w:cs="Tahoma"/>
          <w:szCs w:val="20"/>
        </w:rPr>
        <w:t>01</w:t>
      </w:r>
      <w:r w:rsidRPr="00930AB0">
        <w:rPr>
          <w:rFonts w:ascii="Tahoma" w:hAnsi="Tahoma" w:cs="Tahoma"/>
          <w:szCs w:val="20"/>
        </w:rPr>
        <w:t xml:space="preserve">» </w:t>
      </w:r>
      <w:r w:rsidR="001C52A2">
        <w:rPr>
          <w:rFonts w:ascii="Tahoma" w:hAnsi="Tahoma" w:cs="Tahoma"/>
          <w:szCs w:val="20"/>
        </w:rPr>
        <w:t>января</w:t>
      </w:r>
      <w:r w:rsidR="00DF03F6" w:rsidRPr="00930AB0">
        <w:rPr>
          <w:rFonts w:ascii="Tahoma" w:hAnsi="Tahoma" w:cs="Tahoma"/>
          <w:szCs w:val="20"/>
        </w:rPr>
        <w:t xml:space="preserve"> 20</w:t>
      </w:r>
      <w:r w:rsidR="001C52A2">
        <w:rPr>
          <w:rFonts w:ascii="Tahoma" w:hAnsi="Tahoma" w:cs="Tahoma"/>
          <w:szCs w:val="20"/>
        </w:rPr>
        <w:t>25</w:t>
      </w:r>
      <w:r w:rsidRPr="00930AB0">
        <w:rPr>
          <w:rFonts w:ascii="Tahoma" w:hAnsi="Tahoma" w:cs="Tahoma"/>
          <w:szCs w:val="20"/>
        </w:rPr>
        <w:t xml:space="preserve"> г.</w:t>
      </w:r>
      <w:bookmarkEnd w:id="2"/>
      <w:r w:rsidRPr="00930AB0">
        <w:rPr>
          <w:rFonts w:ascii="Tahoma" w:hAnsi="Tahoma" w:cs="Tahoma"/>
          <w:szCs w:val="20"/>
        </w:rPr>
        <w:t xml:space="preserve">  по </w:t>
      </w:r>
      <w:bookmarkStart w:id="3" w:name="Окончание_выполнения_работ"/>
      <w:r w:rsidRPr="00930AB0">
        <w:rPr>
          <w:rFonts w:ascii="Tahoma" w:hAnsi="Tahoma" w:cs="Tahoma"/>
          <w:szCs w:val="20"/>
        </w:rPr>
        <w:t>«</w:t>
      </w:r>
      <w:r w:rsidR="001C52A2">
        <w:rPr>
          <w:rFonts w:ascii="Tahoma" w:hAnsi="Tahoma" w:cs="Tahoma"/>
          <w:szCs w:val="20"/>
        </w:rPr>
        <w:t>31</w:t>
      </w:r>
      <w:r w:rsidRPr="00930AB0">
        <w:rPr>
          <w:rFonts w:ascii="Tahoma" w:hAnsi="Tahoma" w:cs="Tahoma"/>
          <w:szCs w:val="20"/>
        </w:rPr>
        <w:t xml:space="preserve">» </w:t>
      </w:r>
      <w:r w:rsidR="001C52A2">
        <w:rPr>
          <w:rFonts w:ascii="Tahoma" w:hAnsi="Tahoma" w:cs="Tahoma"/>
          <w:szCs w:val="20"/>
        </w:rPr>
        <w:t>декабря</w:t>
      </w:r>
      <w:r w:rsidRPr="00930AB0">
        <w:rPr>
          <w:rFonts w:ascii="Tahoma" w:hAnsi="Tahoma" w:cs="Tahoma"/>
          <w:szCs w:val="20"/>
        </w:rPr>
        <w:t xml:space="preserve"> 20</w:t>
      </w:r>
      <w:r w:rsidR="001C52A2">
        <w:rPr>
          <w:rFonts w:ascii="Tahoma" w:hAnsi="Tahoma" w:cs="Tahoma"/>
          <w:szCs w:val="20"/>
        </w:rPr>
        <w:t>25</w:t>
      </w:r>
      <w:r w:rsidRPr="00930AB0">
        <w:rPr>
          <w:rFonts w:ascii="Tahoma" w:hAnsi="Tahoma" w:cs="Tahoma"/>
          <w:szCs w:val="20"/>
        </w:rPr>
        <w:t xml:space="preserve"> г.</w:t>
      </w:r>
      <w:bookmarkEnd w:id="3"/>
      <w:permEnd w:id="1714758410"/>
    </w:p>
    <w:p w14:paraId="3FC382A2" w14:textId="77777777" w:rsidR="00FB640E" w:rsidRPr="00930AB0" w:rsidRDefault="00FB640E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Услуги по настоящему Договору должны быть начаты, произведены и завершены в соответствии со сроками указанными в пункте 4.1 настоящего Договора.</w:t>
      </w:r>
      <w:r w:rsidR="005F5A10" w:rsidRPr="00930AB0">
        <w:rPr>
          <w:rFonts w:ascii="Tahoma" w:hAnsi="Tahoma" w:cs="Tahoma"/>
          <w:szCs w:val="20"/>
        </w:rPr>
        <w:t xml:space="preserve"> </w:t>
      </w:r>
      <w:permStart w:id="1781416209" w:edGrp="everyone"/>
      <w:r w:rsidR="005F5A10" w:rsidRPr="00930AB0">
        <w:rPr>
          <w:rFonts w:ascii="Tahoma" w:hAnsi="Tahoma" w:cs="Tahoma"/>
          <w:szCs w:val="20"/>
        </w:rPr>
        <w:t xml:space="preserve">Периодичность </w:t>
      </w:r>
      <w:r w:rsidR="00104937" w:rsidRPr="00930AB0">
        <w:rPr>
          <w:rFonts w:ascii="Tahoma" w:hAnsi="Tahoma" w:cs="Tahoma"/>
          <w:szCs w:val="20"/>
        </w:rPr>
        <w:t>оказания отдель</w:t>
      </w:r>
      <w:r w:rsidR="005F5A10" w:rsidRPr="00930AB0">
        <w:rPr>
          <w:rFonts w:ascii="Tahoma" w:hAnsi="Tahoma" w:cs="Tahoma"/>
          <w:szCs w:val="20"/>
        </w:rPr>
        <w:t xml:space="preserve">ных </w:t>
      </w:r>
      <w:proofErr w:type="spellStart"/>
      <w:r w:rsidR="005F5A10" w:rsidRPr="00930AB0">
        <w:rPr>
          <w:rFonts w:ascii="Tahoma" w:hAnsi="Tahoma" w:cs="Tahoma"/>
          <w:szCs w:val="20"/>
        </w:rPr>
        <w:t>клининговых</w:t>
      </w:r>
      <w:proofErr w:type="spellEnd"/>
      <w:r w:rsidR="005F5A10" w:rsidRPr="00930AB0">
        <w:rPr>
          <w:rFonts w:ascii="Tahoma" w:hAnsi="Tahoma" w:cs="Tahoma"/>
          <w:szCs w:val="20"/>
        </w:rPr>
        <w:t xml:space="preserve"> услуг определена</w:t>
      </w:r>
      <w:r w:rsidR="00104937" w:rsidRPr="00930AB0">
        <w:rPr>
          <w:rFonts w:ascii="Tahoma" w:hAnsi="Tahoma" w:cs="Tahoma"/>
          <w:szCs w:val="20"/>
        </w:rPr>
        <w:t xml:space="preserve"> в Приложении №</w:t>
      </w:r>
      <w:r w:rsidR="006619F5" w:rsidRPr="00930AB0">
        <w:rPr>
          <w:rFonts w:ascii="Tahoma" w:hAnsi="Tahoma" w:cs="Tahoma"/>
          <w:szCs w:val="20"/>
        </w:rPr>
        <w:t>1.1.</w:t>
      </w:r>
    </w:p>
    <w:bookmarkEnd w:id="0"/>
    <w:permEnd w:id="1781416209"/>
    <w:p w14:paraId="25CA7947" w14:textId="77777777" w:rsidR="005F5144" w:rsidRPr="00930AB0" w:rsidRDefault="0019212C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обязан незамедлительно сообщать Заказчику обо всех обстоятельствах, которые могут повлиять и/или влияющих на сроки оказания </w:t>
      </w:r>
      <w:r w:rsidR="00DF488B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>, а также обо всех фактах отступления от сроков</w:t>
      </w:r>
      <w:r w:rsidR="00716155" w:rsidRPr="00930AB0">
        <w:rPr>
          <w:rFonts w:ascii="Tahoma" w:hAnsi="Tahoma" w:cs="Tahoma"/>
          <w:szCs w:val="20"/>
        </w:rPr>
        <w:t xml:space="preserve"> оказания Услуг</w:t>
      </w:r>
      <w:r w:rsidR="005F5144" w:rsidRPr="00930AB0">
        <w:rPr>
          <w:rFonts w:ascii="Tahoma" w:hAnsi="Tahoma" w:cs="Tahoma"/>
          <w:szCs w:val="20"/>
        </w:rPr>
        <w:t xml:space="preserve"> и, исходя из имеющейся ситуации с целью защиты интересов Заказчика немедленно совершить необходимые действия, направленные на устранение таких обстоятельств либо с согласия Заказчика приостановить </w:t>
      </w:r>
      <w:r w:rsidR="00CE4032" w:rsidRPr="00930AB0">
        <w:rPr>
          <w:rFonts w:ascii="Tahoma" w:hAnsi="Tahoma" w:cs="Tahoma"/>
          <w:szCs w:val="20"/>
        </w:rPr>
        <w:t>оказание Услуг</w:t>
      </w:r>
      <w:r w:rsidR="005F5144" w:rsidRPr="00930AB0">
        <w:rPr>
          <w:rFonts w:ascii="Tahoma" w:hAnsi="Tahoma" w:cs="Tahoma"/>
          <w:szCs w:val="20"/>
        </w:rPr>
        <w:t xml:space="preserve"> до получения от Заказчика указаний. </w:t>
      </w:r>
    </w:p>
    <w:p w14:paraId="639B5D5A" w14:textId="77777777" w:rsidR="005F5144" w:rsidRPr="00930AB0" w:rsidRDefault="00E31764" w:rsidP="0026040B">
      <w:pPr>
        <w:pStyle w:val="afffd"/>
        <w:spacing w:after="0"/>
        <w:jc w:val="both"/>
        <w:rPr>
          <w:rFonts w:ascii="Tahoma" w:hAnsi="Tahoma" w:cs="Tahoma"/>
        </w:rPr>
      </w:pPr>
      <w:r w:rsidRPr="00930AB0">
        <w:rPr>
          <w:rFonts w:ascii="Tahoma" w:hAnsi="Tahoma" w:cs="Tahoma"/>
        </w:rPr>
        <w:t>Исполнитель,</w:t>
      </w:r>
      <w:r w:rsidR="005F5144" w:rsidRPr="00930AB0">
        <w:rPr>
          <w:rFonts w:ascii="Tahoma" w:hAnsi="Tahoma" w:cs="Tahoma"/>
        </w:rPr>
        <w:t xml:space="preserve"> не предупредивший Заказчика об указанных выше обстоятельствах, либо продолживший </w:t>
      </w:r>
      <w:r w:rsidR="00CE4032" w:rsidRPr="00930AB0">
        <w:rPr>
          <w:rFonts w:ascii="Tahoma" w:hAnsi="Tahoma" w:cs="Tahoma"/>
        </w:rPr>
        <w:t>оказание Услуг</w:t>
      </w:r>
      <w:r w:rsidR="005F5144" w:rsidRPr="00930AB0">
        <w:rPr>
          <w:rFonts w:ascii="Tahoma" w:hAnsi="Tahoma" w:cs="Tahoma"/>
        </w:rPr>
        <w:t xml:space="preserve">, не дождавшись получения от Заказчика ответа на предупреждение или несмотря на указание Заказчика о приостановлении </w:t>
      </w:r>
      <w:r w:rsidR="00CE4032" w:rsidRPr="00930AB0">
        <w:rPr>
          <w:rFonts w:ascii="Tahoma" w:hAnsi="Tahoma" w:cs="Tahoma"/>
        </w:rPr>
        <w:t>оказания Услуг</w:t>
      </w:r>
      <w:r w:rsidR="005F5144" w:rsidRPr="00930AB0">
        <w:rPr>
          <w:rFonts w:ascii="Tahoma" w:hAnsi="Tahoma" w:cs="Tahoma"/>
        </w:rPr>
        <w:t>, не вправе ссылаться на любое вышеуказанное обстоятельство, при предъявлении к нему или им к Заказчику соответствующих требований, как на основание для освобождения от ответственности за неисполнение обязательств по Договору.</w:t>
      </w:r>
    </w:p>
    <w:p w14:paraId="5A592740" w14:textId="77777777" w:rsidR="00DF03F6" w:rsidRPr="00930AB0" w:rsidRDefault="00DF03F6" w:rsidP="0026040B">
      <w:pPr>
        <w:pStyle w:val="afffd"/>
        <w:spacing w:after="0"/>
        <w:jc w:val="both"/>
        <w:rPr>
          <w:rFonts w:ascii="Tahoma" w:hAnsi="Tahoma" w:cs="Tahoma"/>
        </w:rPr>
      </w:pPr>
    </w:p>
    <w:p w14:paraId="2943AF1F" w14:textId="77777777" w:rsidR="008A75F1" w:rsidRPr="00930AB0" w:rsidRDefault="008A75F1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оказания Услуг</w:t>
      </w:r>
      <w:r w:rsidR="00337D18"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. </w:t>
      </w:r>
      <w:r w:rsidR="00DD26EB" w:rsidRPr="00930AB0">
        <w:rPr>
          <w:rFonts w:ascii="Tahoma" w:hAnsi="Tahoma" w:cs="Tahoma"/>
          <w:bCs w:val="0"/>
          <w:color w:val="auto"/>
          <w:sz w:val="20"/>
          <w:szCs w:val="20"/>
        </w:rPr>
        <w:t>Приемка Оказанных Услуг</w:t>
      </w:r>
    </w:p>
    <w:p w14:paraId="24A20F2E" w14:textId="77777777" w:rsidR="00DD26EB" w:rsidRPr="00930AB0" w:rsidRDefault="00DD26EB" w:rsidP="00793C9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Порядок Оказания Услуг</w:t>
      </w:r>
      <w:permStart w:id="98248526" w:edGrp="everyone"/>
      <w:r w:rsidR="00AD09E0" w:rsidRPr="00930AB0">
        <w:rPr>
          <w:rStyle w:val="afff7"/>
          <w:rFonts w:ascii="Tahoma" w:hAnsi="Tahoma" w:cs="Tahoma"/>
          <w:b/>
          <w:szCs w:val="20"/>
        </w:rPr>
        <w:footnoteReference w:id="2"/>
      </w:r>
    </w:p>
    <w:p w14:paraId="771DD38D" w14:textId="77777777" w:rsidR="003A5BBD" w:rsidRPr="00930AB0" w:rsidRDefault="003A5BBD" w:rsidP="0026040B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Заказчик обязан:</w:t>
      </w:r>
    </w:p>
    <w:p w14:paraId="4E49AE59" w14:textId="77777777" w:rsidR="003A5BBD" w:rsidRPr="00930AB0" w:rsidRDefault="003A5BBD" w:rsidP="00793C9E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</w:t>
      </w:r>
      <w:r w:rsidR="0028506F" w:rsidRPr="00930AB0">
        <w:rPr>
          <w:rFonts w:ascii="Tahoma" w:hAnsi="Tahoma" w:cs="Tahoma"/>
          <w:szCs w:val="20"/>
        </w:rPr>
        <w:t>беспечить беспрепятственный доступ персонала Исполнителя, согласно графику оказания услуг, ко всем подлежащим уборке Объектам. Доступ персонала осуществляется на основании пропусков, выданных Заказчиком, по предварительно</w:t>
      </w:r>
      <w:r w:rsidRPr="00930AB0">
        <w:rPr>
          <w:rFonts w:ascii="Tahoma" w:hAnsi="Tahoma" w:cs="Tahoma"/>
          <w:szCs w:val="20"/>
        </w:rPr>
        <w:t>й письменной заявке Исполнителя;</w:t>
      </w:r>
    </w:p>
    <w:p w14:paraId="7BB27C59" w14:textId="77777777" w:rsidR="0049721A" w:rsidRPr="00930AB0" w:rsidRDefault="003A5BBD" w:rsidP="00793C9E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lastRenderedPageBreak/>
        <w:t>о</w:t>
      </w:r>
      <w:r w:rsidR="0028506F" w:rsidRPr="00930AB0">
        <w:rPr>
          <w:rFonts w:ascii="Tahoma" w:hAnsi="Tahoma" w:cs="Tahoma"/>
          <w:szCs w:val="20"/>
        </w:rPr>
        <w:t xml:space="preserve">беспечить Исполнителя исправными источниками электроэнергии (220 </w:t>
      </w:r>
      <w:proofErr w:type="spellStart"/>
      <w:r w:rsidR="0028506F" w:rsidRPr="00930AB0">
        <w:rPr>
          <w:rFonts w:ascii="Tahoma" w:hAnsi="Tahoma" w:cs="Tahoma"/>
          <w:szCs w:val="20"/>
        </w:rPr>
        <w:t>вт</w:t>
      </w:r>
      <w:proofErr w:type="spellEnd"/>
      <w:r w:rsidR="0028506F" w:rsidRPr="00930AB0">
        <w:rPr>
          <w:rFonts w:ascii="Tahoma" w:hAnsi="Tahoma" w:cs="Tahoma"/>
          <w:szCs w:val="20"/>
        </w:rPr>
        <w:t xml:space="preserve">, 50 </w:t>
      </w:r>
      <w:proofErr w:type="spellStart"/>
      <w:r w:rsidR="0028506F" w:rsidRPr="00930AB0">
        <w:rPr>
          <w:rFonts w:ascii="Tahoma" w:hAnsi="Tahoma" w:cs="Tahoma"/>
          <w:szCs w:val="20"/>
        </w:rPr>
        <w:t>гц</w:t>
      </w:r>
      <w:proofErr w:type="spellEnd"/>
      <w:r w:rsidR="0028506F" w:rsidRPr="00930AB0">
        <w:rPr>
          <w:rFonts w:ascii="Tahoma" w:hAnsi="Tahoma" w:cs="Tahoma"/>
          <w:szCs w:val="20"/>
        </w:rPr>
        <w:t>), холодного водоснабжения, исправной системой канализации</w:t>
      </w:r>
      <w:r w:rsidR="00631FF1" w:rsidRPr="00930AB0">
        <w:rPr>
          <w:rFonts w:ascii="Tahoma" w:hAnsi="Tahoma" w:cs="Tahoma"/>
          <w:szCs w:val="20"/>
        </w:rPr>
        <w:t>;</w:t>
      </w:r>
    </w:p>
    <w:p w14:paraId="09595161" w14:textId="77777777" w:rsidR="00631FF1" w:rsidRPr="00930AB0" w:rsidRDefault="0049721A" w:rsidP="00793C9E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назначить лицо, уполномоченное осуществлять приемку оказанных услуг, подписание актов об оказанных услугах, Актов некачественного оказания услуг</w:t>
      </w:r>
      <w:r w:rsidR="00631FF1" w:rsidRPr="00930AB0">
        <w:rPr>
          <w:rFonts w:ascii="Tahoma" w:hAnsi="Tahoma" w:cs="Tahoma"/>
          <w:szCs w:val="20"/>
        </w:rPr>
        <w:t>;</w:t>
      </w:r>
    </w:p>
    <w:p w14:paraId="4293B135" w14:textId="77777777" w:rsidR="003A5BBD" w:rsidRPr="00930AB0" w:rsidRDefault="00631FF1" w:rsidP="00793C9E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провести вводный инструктаж персонала Исполнителя;</w:t>
      </w:r>
      <w:r w:rsidR="0028506F" w:rsidRPr="00930AB0">
        <w:rPr>
          <w:rFonts w:ascii="Tahoma" w:hAnsi="Tahoma" w:cs="Tahoma"/>
          <w:szCs w:val="20"/>
        </w:rPr>
        <w:t xml:space="preserve"> </w:t>
      </w:r>
    </w:p>
    <w:p w14:paraId="37021638" w14:textId="77777777" w:rsidR="0049721A" w:rsidRPr="00930AB0" w:rsidRDefault="003A5BBD" w:rsidP="00793C9E">
      <w:pPr>
        <w:pStyle w:val="afffa"/>
        <w:numPr>
          <w:ilvl w:val="2"/>
          <w:numId w:val="5"/>
        </w:numPr>
        <w:tabs>
          <w:tab w:val="clear" w:pos="2292"/>
          <w:tab w:val="left" w:pos="426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 xml:space="preserve">Заказчик </w:t>
      </w:r>
      <w:r w:rsidR="0049721A" w:rsidRPr="00930AB0">
        <w:rPr>
          <w:rFonts w:ascii="Tahoma" w:hAnsi="Tahoma" w:cs="Tahoma"/>
          <w:b/>
          <w:szCs w:val="20"/>
        </w:rPr>
        <w:t>вправе:</w:t>
      </w:r>
    </w:p>
    <w:p w14:paraId="661B459F" w14:textId="77777777" w:rsidR="00631FF1" w:rsidRPr="00930AB0" w:rsidRDefault="00EA072E" w:rsidP="00793C9E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контролировать процесс оказания Исполнителем услуг, не вмешиваясь при этом в деятельность Исполнителя</w:t>
      </w:r>
      <w:r w:rsidR="0049721A" w:rsidRPr="00930AB0">
        <w:rPr>
          <w:rFonts w:ascii="Tahoma" w:hAnsi="Tahoma" w:cs="Tahoma"/>
          <w:szCs w:val="20"/>
        </w:rPr>
        <w:t>;</w:t>
      </w:r>
    </w:p>
    <w:p w14:paraId="3F4AD874" w14:textId="77777777" w:rsidR="003A5BBD" w:rsidRPr="00930AB0" w:rsidRDefault="00631FF1" w:rsidP="00793C9E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Запрещать оказание услуг без применения моющих средств по услугам, требующим применения таковых;</w:t>
      </w:r>
      <w:r w:rsidR="0049721A" w:rsidRPr="00930AB0">
        <w:rPr>
          <w:rFonts w:ascii="Tahoma" w:hAnsi="Tahoma" w:cs="Tahoma"/>
          <w:szCs w:val="20"/>
        </w:rPr>
        <w:t xml:space="preserve"> </w:t>
      </w:r>
    </w:p>
    <w:p w14:paraId="355E9F00" w14:textId="77777777" w:rsidR="00631FF1" w:rsidRPr="00930AB0" w:rsidRDefault="0049721A" w:rsidP="00793C9E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предоставить Исполнителю отдельное закрывающееся помещение для хранения инвентаря, оборудования и химических средств, необходимых для уборки;</w:t>
      </w:r>
    </w:p>
    <w:p w14:paraId="0A069A12" w14:textId="77777777" w:rsidR="00631FF1" w:rsidRPr="00930AB0" w:rsidRDefault="00631FF1" w:rsidP="00793C9E">
      <w:pPr>
        <w:pStyle w:val="afffa"/>
        <w:numPr>
          <w:ilvl w:val="0"/>
          <w:numId w:val="13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Не допускать и(или) отстранять от оказания услуг персонал Исполнителя не прошедший медицинский осмотр (сведений </w:t>
      </w:r>
      <w:r w:rsidR="00F31581" w:rsidRPr="00930AB0">
        <w:rPr>
          <w:rFonts w:ascii="Tahoma" w:hAnsi="Tahoma" w:cs="Tahoma"/>
          <w:szCs w:val="20"/>
        </w:rPr>
        <w:t>о прохождении,</w:t>
      </w:r>
      <w:r w:rsidRPr="00930AB0">
        <w:rPr>
          <w:rFonts w:ascii="Tahoma" w:hAnsi="Tahoma" w:cs="Tahoma"/>
          <w:szCs w:val="20"/>
        </w:rPr>
        <w:t xml:space="preserve"> которого у Заказчика не имеется) и не обеспеченный специальной одеждой;</w:t>
      </w:r>
    </w:p>
    <w:p w14:paraId="3A515A90" w14:textId="77777777" w:rsidR="003A5BBD" w:rsidRPr="00930AB0" w:rsidRDefault="003A5BBD" w:rsidP="0026040B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 xml:space="preserve">Исполнитель обязан: </w:t>
      </w:r>
    </w:p>
    <w:p w14:paraId="5E0C1EBA" w14:textId="77777777" w:rsidR="003A5BBD" w:rsidRPr="00930AB0" w:rsidRDefault="0028506F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обеспечить уборку Объекта Заказчика достаточным количеством персонала. Требования к персоналу, его квалификации, условия труда привлекаемого персонала указаны в Приложении № </w:t>
      </w:r>
      <w:r w:rsidR="006619F5" w:rsidRPr="00930AB0">
        <w:rPr>
          <w:rFonts w:ascii="Tahoma" w:hAnsi="Tahoma" w:cs="Tahoma"/>
          <w:szCs w:val="20"/>
        </w:rPr>
        <w:t>1.3. к настоящему Д</w:t>
      </w:r>
      <w:r w:rsidRPr="00930AB0">
        <w:rPr>
          <w:rFonts w:ascii="Tahoma" w:hAnsi="Tahoma" w:cs="Tahoma"/>
          <w:szCs w:val="20"/>
        </w:rPr>
        <w:t>оговору;</w:t>
      </w:r>
    </w:p>
    <w:p w14:paraId="1203AC4D" w14:textId="77777777" w:rsidR="00BA79DF" w:rsidRPr="00930AB0" w:rsidRDefault="00BA79DF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производить в случае необходимости замену (подмену) персонала, а также выделять дополнительный мобильный персонал; </w:t>
      </w:r>
    </w:p>
    <w:p w14:paraId="31F5BA93" w14:textId="77777777" w:rsidR="00EA072E" w:rsidRPr="00930AB0" w:rsidRDefault="004767CC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срок до </w:t>
      </w:r>
      <w:r w:rsidR="00202148" w:rsidRPr="00930AB0">
        <w:rPr>
          <w:rFonts w:ascii="Tahoma" w:hAnsi="Tahoma" w:cs="Tahoma"/>
          <w:szCs w:val="20"/>
        </w:rPr>
        <w:t xml:space="preserve">первого числа месяца </w:t>
      </w:r>
      <w:r w:rsidRPr="00930AB0">
        <w:rPr>
          <w:rFonts w:ascii="Tahoma" w:hAnsi="Tahoma" w:cs="Tahoma"/>
          <w:szCs w:val="20"/>
        </w:rPr>
        <w:t xml:space="preserve">начала оказания услуг </w:t>
      </w:r>
      <w:r w:rsidR="0028506F" w:rsidRPr="00930AB0">
        <w:rPr>
          <w:rFonts w:ascii="Tahoma" w:hAnsi="Tahoma" w:cs="Tahoma"/>
          <w:szCs w:val="20"/>
        </w:rPr>
        <w:t>обеспечить персонал расходными материалами</w:t>
      </w:r>
      <w:r w:rsidR="00A337AB" w:rsidRPr="00930AB0">
        <w:rPr>
          <w:rFonts w:ascii="Tahoma" w:hAnsi="Tahoma" w:cs="Tahoma"/>
          <w:szCs w:val="20"/>
        </w:rPr>
        <w:t>,</w:t>
      </w:r>
      <w:r w:rsidR="0028506F" w:rsidRPr="00930AB0">
        <w:rPr>
          <w:rFonts w:ascii="Tahoma" w:hAnsi="Tahoma" w:cs="Tahoma"/>
          <w:szCs w:val="20"/>
        </w:rPr>
        <w:t xml:space="preserve"> уборочным инвентарем</w:t>
      </w:r>
      <w:r w:rsidR="00A337AB" w:rsidRPr="00930AB0">
        <w:rPr>
          <w:rFonts w:ascii="Tahoma" w:hAnsi="Tahoma" w:cs="Tahoma"/>
          <w:szCs w:val="20"/>
        </w:rPr>
        <w:t xml:space="preserve"> (в том числе моющими средствами)</w:t>
      </w:r>
      <w:r w:rsidR="0028506F" w:rsidRPr="00930AB0">
        <w:rPr>
          <w:rFonts w:ascii="Tahoma" w:hAnsi="Tahoma" w:cs="Tahoma"/>
          <w:szCs w:val="20"/>
        </w:rPr>
        <w:t xml:space="preserve"> и инструментами </w:t>
      </w:r>
      <w:r w:rsidR="00A337AB" w:rsidRPr="00930AB0">
        <w:rPr>
          <w:rFonts w:ascii="Tahoma" w:hAnsi="Tahoma" w:cs="Tahoma"/>
          <w:szCs w:val="20"/>
        </w:rPr>
        <w:t xml:space="preserve">(в том числе механизации уборки), </w:t>
      </w:r>
      <w:r w:rsidR="0028506F" w:rsidRPr="00930AB0">
        <w:rPr>
          <w:rFonts w:ascii="Tahoma" w:hAnsi="Tahoma" w:cs="Tahoma"/>
          <w:szCs w:val="20"/>
        </w:rPr>
        <w:t xml:space="preserve">необходимыми для </w:t>
      </w:r>
      <w:r w:rsidR="00A337AB" w:rsidRPr="00930AB0">
        <w:rPr>
          <w:rFonts w:ascii="Tahoma" w:hAnsi="Tahoma" w:cs="Tahoma"/>
          <w:szCs w:val="20"/>
        </w:rPr>
        <w:t xml:space="preserve">своевременного и качественного </w:t>
      </w:r>
      <w:r w:rsidR="0028506F" w:rsidRPr="00930AB0">
        <w:rPr>
          <w:rFonts w:ascii="Tahoma" w:hAnsi="Tahoma" w:cs="Tahoma"/>
          <w:szCs w:val="20"/>
        </w:rPr>
        <w:t xml:space="preserve">оказания Услуг по комплексной уборке Объектов </w:t>
      </w:r>
      <w:r w:rsidR="005F5A10" w:rsidRPr="00930AB0">
        <w:rPr>
          <w:rFonts w:ascii="Tahoma" w:hAnsi="Tahoma" w:cs="Tahoma"/>
          <w:szCs w:val="20"/>
        </w:rPr>
        <w:t>с учетом</w:t>
      </w:r>
      <w:r w:rsidR="0028506F" w:rsidRPr="00930AB0">
        <w:rPr>
          <w:rFonts w:ascii="Tahoma" w:hAnsi="Tahoma" w:cs="Tahoma"/>
          <w:szCs w:val="20"/>
        </w:rPr>
        <w:t xml:space="preserve"> объема расходных материалов, указанного в Приложении №</w:t>
      </w:r>
      <w:r w:rsidR="006619F5" w:rsidRPr="00930AB0">
        <w:rPr>
          <w:rFonts w:ascii="Tahoma" w:hAnsi="Tahoma" w:cs="Tahoma"/>
          <w:szCs w:val="20"/>
        </w:rPr>
        <w:t>1.2.</w:t>
      </w:r>
      <w:r w:rsidR="0028506F" w:rsidRPr="00930AB0">
        <w:rPr>
          <w:rFonts w:ascii="Tahoma" w:hAnsi="Tahoma" w:cs="Tahoma"/>
          <w:szCs w:val="20"/>
        </w:rPr>
        <w:t xml:space="preserve"> к настоящему </w:t>
      </w:r>
      <w:r w:rsidR="006619F5" w:rsidRPr="00930AB0">
        <w:rPr>
          <w:rFonts w:ascii="Tahoma" w:hAnsi="Tahoma" w:cs="Tahoma"/>
          <w:szCs w:val="20"/>
        </w:rPr>
        <w:t>Д</w:t>
      </w:r>
      <w:r w:rsidR="0028506F" w:rsidRPr="00930AB0">
        <w:rPr>
          <w:rFonts w:ascii="Tahoma" w:hAnsi="Tahoma" w:cs="Tahoma"/>
          <w:szCs w:val="20"/>
        </w:rPr>
        <w:t xml:space="preserve">оговору;  </w:t>
      </w:r>
    </w:p>
    <w:p w14:paraId="3B036083" w14:textId="77777777" w:rsidR="0028506F" w:rsidRPr="00930AB0" w:rsidRDefault="00F57FA0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срок до начала оказания услуг и в течение сроки исполнения Договора </w:t>
      </w:r>
      <w:r w:rsidR="0028506F" w:rsidRPr="00930AB0">
        <w:rPr>
          <w:rFonts w:ascii="Tahoma" w:hAnsi="Tahoma" w:cs="Tahoma"/>
          <w:szCs w:val="20"/>
        </w:rPr>
        <w:t>обеспечи</w:t>
      </w:r>
      <w:r w:rsidRPr="00930AB0">
        <w:rPr>
          <w:rFonts w:ascii="Tahoma" w:hAnsi="Tahoma" w:cs="Tahoma"/>
          <w:szCs w:val="20"/>
        </w:rPr>
        <w:t>ва</w:t>
      </w:r>
      <w:r w:rsidR="0028506F" w:rsidRPr="00930AB0">
        <w:rPr>
          <w:rFonts w:ascii="Tahoma" w:hAnsi="Tahoma" w:cs="Tahoma"/>
          <w:szCs w:val="20"/>
        </w:rPr>
        <w:t>ть свой персонал специальной одеждой, специальной обувью в соответствии с нормами и правилами РФ в области охраны труда</w:t>
      </w:r>
      <w:r w:rsidRPr="00930AB0">
        <w:rPr>
          <w:rFonts w:ascii="Tahoma" w:hAnsi="Tahoma" w:cs="Tahoma"/>
          <w:szCs w:val="20"/>
        </w:rPr>
        <w:t>, в том числе: Приказом Министерства здравоохранения и социального развития РФ от 25.05.2011 № 340Н Об утверждении типовых норм бесплатной выдачи специальной одежды, специальной обуви и других средств индивидуальной защиты работникам организаций электроэнергетической промышленности,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</w:t>
      </w:r>
      <w:r w:rsidR="0028506F" w:rsidRPr="00930AB0">
        <w:rPr>
          <w:rFonts w:ascii="Tahoma" w:hAnsi="Tahoma" w:cs="Tahoma"/>
          <w:szCs w:val="20"/>
        </w:rPr>
        <w:t>;</w:t>
      </w:r>
    </w:p>
    <w:p w14:paraId="0B9A4388" w14:textId="77777777" w:rsidR="00F57FA0" w:rsidRPr="00930AB0" w:rsidRDefault="00380B46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д</w:t>
      </w:r>
      <w:r w:rsidR="00202148" w:rsidRPr="00930AB0">
        <w:rPr>
          <w:rFonts w:ascii="Tahoma" w:hAnsi="Tahoma" w:cs="Tahoma"/>
          <w:szCs w:val="20"/>
        </w:rPr>
        <w:t>о начала оказания услуг и в течение всего срока исполнения Договора обеспечивать</w:t>
      </w:r>
      <w:r w:rsidR="00F57FA0" w:rsidRPr="00930AB0">
        <w:rPr>
          <w:rFonts w:ascii="Tahoma" w:hAnsi="Tahoma" w:cs="Tahoma"/>
          <w:szCs w:val="20"/>
        </w:rPr>
        <w:t xml:space="preserve"> периодические медицинские осмотры подчиненного персонала и по требованию Заказчика предоставлять документы, подтверждающие факт прохождения периодического медицинского осмотра;</w:t>
      </w:r>
    </w:p>
    <w:p w14:paraId="381D65E3" w14:textId="77777777" w:rsidR="0049721A" w:rsidRPr="00930AB0" w:rsidRDefault="00202148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нести </w:t>
      </w:r>
      <w:r w:rsidR="0049721A" w:rsidRPr="00930AB0">
        <w:rPr>
          <w:rFonts w:ascii="Tahoma" w:hAnsi="Tahoma" w:cs="Tahoma"/>
          <w:szCs w:val="20"/>
        </w:rPr>
        <w:t>ответственность за сохранность личных вещей персонала Исполнителя, оборудования, инвентаря и химических средств в помещении, предоставленном</w:t>
      </w:r>
      <w:r w:rsidR="00F57FA0" w:rsidRPr="00930AB0">
        <w:rPr>
          <w:rFonts w:ascii="Tahoma" w:hAnsi="Tahoma" w:cs="Tahoma"/>
          <w:szCs w:val="20"/>
        </w:rPr>
        <w:t xml:space="preserve"> Заказчиком</w:t>
      </w:r>
      <w:r w:rsidR="0049721A" w:rsidRPr="00930AB0">
        <w:rPr>
          <w:rFonts w:ascii="Tahoma" w:hAnsi="Tahoma" w:cs="Tahoma"/>
          <w:szCs w:val="20"/>
        </w:rPr>
        <w:t>;</w:t>
      </w:r>
    </w:p>
    <w:p w14:paraId="5ADA991E" w14:textId="77777777" w:rsidR="00EA072E" w:rsidRPr="00930AB0" w:rsidRDefault="00EA072E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обеспечить соблюдение персоналом пропускного и </w:t>
      </w:r>
      <w:proofErr w:type="spellStart"/>
      <w:r w:rsidRPr="00930AB0">
        <w:rPr>
          <w:rFonts w:ascii="Tahoma" w:hAnsi="Tahoma" w:cs="Tahoma"/>
          <w:szCs w:val="20"/>
        </w:rPr>
        <w:t>внутриобъектного</w:t>
      </w:r>
      <w:proofErr w:type="spellEnd"/>
      <w:r w:rsidRPr="00930AB0">
        <w:rPr>
          <w:rFonts w:ascii="Tahoma" w:hAnsi="Tahoma" w:cs="Tahoma"/>
          <w:szCs w:val="20"/>
        </w:rPr>
        <w:t xml:space="preserve"> режима на территории Заказчика;</w:t>
      </w:r>
    </w:p>
    <w:p w14:paraId="0F310412" w14:textId="77777777" w:rsidR="00F57FA0" w:rsidRPr="00930AB0" w:rsidRDefault="00202148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ежемесячно до 1 (первого) числа месяца оказания услуг </w:t>
      </w:r>
      <w:r w:rsidR="00BA79DF" w:rsidRPr="00930AB0">
        <w:rPr>
          <w:rFonts w:ascii="Tahoma" w:hAnsi="Tahoma" w:cs="Tahoma"/>
          <w:szCs w:val="20"/>
        </w:rPr>
        <w:t xml:space="preserve">произвести завоз </w:t>
      </w:r>
      <w:r w:rsidR="00323085" w:rsidRPr="00930AB0">
        <w:rPr>
          <w:rFonts w:ascii="Tahoma" w:hAnsi="Tahoma" w:cs="Tahoma"/>
          <w:szCs w:val="20"/>
        </w:rPr>
        <w:t>чистящих средств и иных расходных материалов,</w:t>
      </w:r>
      <w:r w:rsidR="00BA79DF" w:rsidRPr="00930AB0">
        <w:rPr>
          <w:rFonts w:ascii="Tahoma" w:hAnsi="Tahoma" w:cs="Tahoma"/>
          <w:szCs w:val="20"/>
        </w:rPr>
        <w:t xml:space="preserve"> перечень и кол-во </w:t>
      </w:r>
      <w:r w:rsidR="00323085" w:rsidRPr="00930AB0">
        <w:rPr>
          <w:rFonts w:ascii="Tahoma" w:hAnsi="Tahoma" w:cs="Tahoma"/>
          <w:szCs w:val="20"/>
        </w:rPr>
        <w:t>которых согласовано сторонами в Приложении №</w:t>
      </w:r>
      <w:r w:rsidR="00BF6F5D">
        <w:rPr>
          <w:rFonts w:ascii="Tahoma" w:hAnsi="Tahoma" w:cs="Tahoma"/>
          <w:szCs w:val="20"/>
        </w:rPr>
        <w:t>1.2</w:t>
      </w:r>
      <w:r w:rsidR="00BA79DF" w:rsidRPr="00930AB0">
        <w:rPr>
          <w:rFonts w:ascii="Tahoma" w:hAnsi="Tahoma" w:cs="Tahoma"/>
          <w:szCs w:val="20"/>
        </w:rPr>
        <w:t xml:space="preserve">. Завоз и прием </w:t>
      </w:r>
      <w:r w:rsidR="00323085" w:rsidRPr="00930AB0">
        <w:rPr>
          <w:rFonts w:ascii="Tahoma" w:hAnsi="Tahoma" w:cs="Tahoma"/>
          <w:szCs w:val="20"/>
        </w:rPr>
        <w:t xml:space="preserve">расходных материалов и </w:t>
      </w:r>
      <w:r w:rsidR="00BA79DF" w:rsidRPr="00930AB0">
        <w:rPr>
          <w:rFonts w:ascii="Tahoma" w:hAnsi="Tahoma" w:cs="Tahoma"/>
          <w:szCs w:val="20"/>
        </w:rPr>
        <w:t>чистящих средств проводится толь</w:t>
      </w:r>
      <w:r w:rsidR="00323085" w:rsidRPr="00930AB0">
        <w:rPr>
          <w:rFonts w:ascii="Tahoma" w:hAnsi="Tahoma" w:cs="Tahoma"/>
          <w:szCs w:val="20"/>
        </w:rPr>
        <w:t>ко в присутствии представителя З</w:t>
      </w:r>
      <w:r w:rsidR="00BA79DF" w:rsidRPr="00930AB0">
        <w:rPr>
          <w:rFonts w:ascii="Tahoma" w:hAnsi="Tahoma" w:cs="Tahoma"/>
          <w:szCs w:val="20"/>
        </w:rPr>
        <w:t>аказчика</w:t>
      </w:r>
      <w:r w:rsidR="004767CC" w:rsidRPr="00930AB0">
        <w:rPr>
          <w:rFonts w:ascii="Tahoma" w:hAnsi="Tahoma" w:cs="Tahoma"/>
          <w:szCs w:val="20"/>
        </w:rPr>
        <w:t>. По согласованию Сторон допускается замещение приемки расходных материалов и чистящих средств в присутствии представителя Заказчика предоставлением ежемесячно в срок до 5 (пятого) числа месяца, следующего за отчетным</w:t>
      </w:r>
      <w:r w:rsidR="005A5AD7" w:rsidRPr="00930AB0">
        <w:rPr>
          <w:rFonts w:ascii="Tahoma" w:hAnsi="Tahoma" w:cs="Tahoma"/>
          <w:szCs w:val="20"/>
        </w:rPr>
        <w:t>,</w:t>
      </w:r>
      <w:r w:rsidR="004767CC" w:rsidRPr="00930AB0">
        <w:rPr>
          <w:rFonts w:ascii="Tahoma" w:hAnsi="Tahoma" w:cs="Tahoma"/>
          <w:szCs w:val="20"/>
        </w:rPr>
        <w:t xml:space="preserve"> отчета о поставке расходных материалов и чистящих средств</w:t>
      </w:r>
      <w:r w:rsidR="00323085" w:rsidRPr="00930AB0">
        <w:rPr>
          <w:rFonts w:ascii="Tahoma" w:hAnsi="Tahoma" w:cs="Tahoma"/>
          <w:szCs w:val="20"/>
        </w:rPr>
        <w:t>;</w:t>
      </w:r>
    </w:p>
    <w:p w14:paraId="6675D6CA" w14:textId="77777777" w:rsidR="00BB01EF" w:rsidRPr="00930AB0" w:rsidRDefault="00380B46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</w:t>
      </w:r>
      <w:r w:rsidR="00F57FA0" w:rsidRPr="00930AB0">
        <w:rPr>
          <w:rFonts w:ascii="Tahoma" w:hAnsi="Tahoma" w:cs="Tahoma"/>
          <w:szCs w:val="20"/>
        </w:rPr>
        <w:t xml:space="preserve"> ходе оказания услуг проводить: необходимые противопожарные  мероприятия, мероприятия по охране труда и охране окружающей среды, нести ответственность за соблюдение всех правил и условий безопасности при оказании услуг круглосуточно, как в отношении механизмов (всех видов спецтехники, машин, грузоподъемных механизмов, приборов, оборудования, временных и передвижных источников тепла и энергии, инвентаря и всякого рода оснастки и т.п.)), используемых при оказании услуг, так и в отношении своего персонала и специалистов. Нести ответственность за соблюдение требований соответствующих СНиП, ГОСТ и ТУ, действующих на </w:t>
      </w:r>
      <w:proofErr w:type="gramStart"/>
      <w:r w:rsidR="00F57FA0" w:rsidRPr="00930AB0">
        <w:rPr>
          <w:rFonts w:ascii="Tahoma" w:hAnsi="Tahoma" w:cs="Tahoma"/>
          <w:szCs w:val="20"/>
        </w:rPr>
        <w:t>территории  РФ</w:t>
      </w:r>
      <w:proofErr w:type="gramEnd"/>
      <w:r w:rsidR="00BB01EF" w:rsidRPr="00930AB0">
        <w:rPr>
          <w:rFonts w:ascii="Tahoma" w:hAnsi="Tahoma" w:cs="Tahoma"/>
          <w:szCs w:val="20"/>
        </w:rPr>
        <w:t>;</w:t>
      </w:r>
    </w:p>
    <w:p w14:paraId="51BE02AF" w14:textId="77777777" w:rsidR="00BB01EF" w:rsidRPr="00930AB0" w:rsidRDefault="00380B46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</w:t>
      </w:r>
      <w:r w:rsidR="00BB01EF" w:rsidRPr="00930AB0">
        <w:rPr>
          <w:rFonts w:ascii="Tahoma" w:hAnsi="Tahoma" w:cs="Tahoma"/>
          <w:szCs w:val="20"/>
        </w:rPr>
        <w:t>роводить периодическую проверку знаний подчиненного персонала правил и требований в области охраны труда, электробезопасности, пожарной безопасности в аттестационных комиссиях Исполнителя или аттестационных комиссиях Заказчика по договоренности Сторон. До момента начала оказания услуг предоставить Заказчику подтверждение исполнения настоящего пункта Договора по форме применяемой Исполнителем (таковая форма содержит сведения о: предмете проверки; ФИО проверяемых лиц; подтверждение проверяемого лица с прохождением проверки (личная подпись); ФИО, подпись ответственного за проверку Исполнителем лица);</w:t>
      </w:r>
    </w:p>
    <w:p w14:paraId="0179E4B8" w14:textId="77777777" w:rsidR="00BB01EF" w:rsidRPr="00930AB0" w:rsidRDefault="00380B46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</w:t>
      </w:r>
      <w:r w:rsidR="00BB01EF" w:rsidRPr="00930AB0">
        <w:rPr>
          <w:rFonts w:ascii="Tahoma" w:hAnsi="Tahoma" w:cs="Tahoma"/>
          <w:szCs w:val="20"/>
        </w:rPr>
        <w:t>роизводить в случае необходимости замены (подмены) персонала, а также выделять дополнительный мобильный персонал;</w:t>
      </w:r>
    </w:p>
    <w:p w14:paraId="3C4824F6" w14:textId="77777777" w:rsidR="00BB01EF" w:rsidRPr="00930AB0" w:rsidRDefault="00BB01EF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предоставить документальное подтверждение оформления трудовых отношений </w:t>
      </w:r>
      <w:r w:rsidR="005A5AD7" w:rsidRPr="00930AB0">
        <w:rPr>
          <w:rFonts w:ascii="Tahoma" w:hAnsi="Tahoma" w:cs="Tahoma"/>
          <w:szCs w:val="20"/>
        </w:rPr>
        <w:t>с персоналом,</w:t>
      </w:r>
      <w:r w:rsidRPr="00930AB0">
        <w:rPr>
          <w:rFonts w:ascii="Tahoma" w:hAnsi="Tahoma" w:cs="Tahoma"/>
          <w:szCs w:val="20"/>
        </w:rPr>
        <w:t xml:space="preserve"> обслуживающим объект(ы) Заказчика в срок не позднее 5 (пяти) рабочих дней со дня начала оказания услуг, </w:t>
      </w:r>
      <w:r w:rsidRPr="00930AB0">
        <w:rPr>
          <w:rFonts w:ascii="Tahoma" w:hAnsi="Tahoma" w:cs="Tahoma"/>
          <w:szCs w:val="20"/>
        </w:rPr>
        <w:lastRenderedPageBreak/>
        <w:t xml:space="preserve">по факту изменения кадрового состава </w:t>
      </w:r>
      <w:r w:rsidR="005A5AD7" w:rsidRPr="00930AB0">
        <w:rPr>
          <w:rFonts w:ascii="Tahoma" w:hAnsi="Tahoma" w:cs="Tahoma"/>
          <w:szCs w:val="20"/>
        </w:rPr>
        <w:t>своего персонала,</w:t>
      </w:r>
      <w:r w:rsidRPr="00930AB0">
        <w:rPr>
          <w:rFonts w:ascii="Tahoma" w:hAnsi="Tahoma" w:cs="Tahoma"/>
          <w:szCs w:val="20"/>
        </w:rPr>
        <w:t xml:space="preserve"> обслуживающего объект(ы) Заказчика, и по отдельному требованию Заказчика;</w:t>
      </w:r>
    </w:p>
    <w:p w14:paraId="36BEBB19" w14:textId="77777777" w:rsidR="00BA79DF" w:rsidRPr="00930AB0" w:rsidRDefault="00BB01EF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предоставить по требованию Заказчика информацию и документы о разрешении на работу (патент и копия паспорта) </w:t>
      </w:r>
      <w:r w:rsidR="005A5AD7" w:rsidRPr="00930AB0">
        <w:rPr>
          <w:rFonts w:ascii="Tahoma" w:hAnsi="Tahoma" w:cs="Tahoma"/>
          <w:szCs w:val="20"/>
        </w:rPr>
        <w:t>по персоналу,</w:t>
      </w:r>
      <w:r w:rsidRPr="00930AB0">
        <w:rPr>
          <w:rFonts w:ascii="Tahoma" w:hAnsi="Tahoma" w:cs="Tahoma"/>
          <w:szCs w:val="20"/>
        </w:rPr>
        <w:t xml:space="preserve"> </w:t>
      </w:r>
      <w:r w:rsidR="005A5AD7" w:rsidRPr="00930AB0">
        <w:rPr>
          <w:rFonts w:ascii="Tahoma" w:hAnsi="Tahoma" w:cs="Tahoma"/>
          <w:szCs w:val="20"/>
        </w:rPr>
        <w:t>сформированному за</w:t>
      </w:r>
      <w:r w:rsidRPr="00930AB0">
        <w:rPr>
          <w:rFonts w:ascii="Tahoma" w:hAnsi="Tahoma" w:cs="Tahoma"/>
          <w:szCs w:val="20"/>
        </w:rPr>
        <w:t xml:space="preserve"> счет лиц без гражданства и/или иностранных граждан в течение 30 (тридцати) календарных дней после начала оказания услуг, либо не позднее 5 (пяти) календарных дней со дня приема на работу, а </w:t>
      </w:r>
      <w:r w:rsidR="005A5AD7" w:rsidRPr="00930AB0">
        <w:rPr>
          <w:rFonts w:ascii="Tahoma" w:hAnsi="Tahoma" w:cs="Tahoma"/>
          <w:szCs w:val="20"/>
        </w:rPr>
        <w:t>также</w:t>
      </w:r>
      <w:r w:rsidRPr="00930AB0">
        <w:rPr>
          <w:rFonts w:ascii="Tahoma" w:hAnsi="Tahoma" w:cs="Tahoma"/>
          <w:szCs w:val="20"/>
        </w:rPr>
        <w:t xml:space="preserve"> по отдельному требованию Заказчика;</w:t>
      </w:r>
    </w:p>
    <w:p w14:paraId="4E1C8932" w14:textId="77777777" w:rsidR="0028506F" w:rsidRPr="00930AB0" w:rsidRDefault="0028506F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бережно относиться к имуществу Заказчика; </w:t>
      </w:r>
    </w:p>
    <w:p w14:paraId="37C81835" w14:textId="77777777" w:rsidR="00BB01EF" w:rsidRPr="00930AB0" w:rsidRDefault="00BA79DF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максимально экономно использовать электроэнергию, воду и другое обеспечение, предоставляемое Заказчиком</w:t>
      </w:r>
      <w:r w:rsidR="00BB01EF" w:rsidRPr="00930AB0">
        <w:rPr>
          <w:rFonts w:ascii="Tahoma" w:hAnsi="Tahoma" w:cs="Tahoma"/>
          <w:szCs w:val="20"/>
        </w:rPr>
        <w:t>;</w:t>
      </w:r>
    </w:p>
    <w:p w14:paraId="12558951" w14:textId="77777777" w:rsidR="00BB6A6C" w:rsidRPr="00930AB0" w:rsidRDefault="00BB6A6C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назначить менеджера с полномочиями на сдачу оказанных услуг и подписание актов об оказанных услугах, Актов некачественного оказания услуг, а также для решения оперативных вопросов, возникающих в процессе обслуживания объекта Заказчика, о чем письменно сообщить Заказчику;</w:t>
      </w:r>
    </w:p>
    <w:p w14:paraId="768196A7" w14:textId="77777777" w:rsidR="00BB01EF" w:rsidRPr="00930AB0" w:rsidRDefault="00BB6A6C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</w:t>
      </w:r>
      <w:r w:rsidR="00BB01EF" w:rsidRPr="00930AB0">
        <w:rPr>
          <w:rFonts w:ascii="Tahoma" w:hAnsi="Tahoma" w:cs="Tahoma"/>
          <w:szCs w:val="20"/>
        </w:rPr>
        <w:t>беспечивать личное посещение объектов на которых осуществляется оказание услуг уполномоченного представителя Исполнителя не реже 4 (четырех) раз в месяц. По согласованию с Заказчиком периодичность может быть изменена в меньшую сторону;</w:t>
      </w:r>
    </w:p>
    <w:p w14:paraId="647D87A4" w14:textId="77777777" w:rsidR="00EA072E" w:rsidRPr="00930AB0" w:rsidRDefault="00BB6A6C" w:rsidP="00793C9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</w:t>
      </w:r>
      <w:r w:rsidR="00BB01EF" w:rsidRPr="00930AB0">
        <w:rPr>
          <w:rFonts w:ascii="Tahoma" w:hAnsi="Tahoma" w:cs="Tahoma"/>
          <w:szCs w:val="20"/>
        </w:rPr>
        <w:t>аправить по требованию Заказчика уполномоченного представителя Исполнителя (с правом подписи) на указанный объект Заказчика в срок не позднее 2 (двух) рабочих дней со дня направления в адрес Исполнителя соответствующего требования.</w:t>
      </w:r>
    </w:p>
    <w:p w14:paraId="5508D0EB" w14:textId="613CE56C" w:rsidR="00B85763" w:rsidRPr="007C7ECE" w:rsidRDefault="00380B46" w:rsidP="007C7ECE">
      <w:pPr>
        <w:pStyle w:val="afffa"/>
        <w:numPr>
          <w:ilvl w:val="0"/>
          <w:numId w:val="1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</w:t>
      </w:r>
      <w:r w:rsidR="005A5AD7" w:rsidRPr="00930AB0">
        <w:rPr>
          <w:rFonts w:ascii="Tahoma" w:hAnsi="Tahoma" w:cs="Tahoma"/>
          <w:szCs w:val="20"/>
        </w:rPr>
        <w:t>беспечить доставку</w:t>
      </w:r>
      <w:r w:rsidR="00B85763" w:rsidRPr="00930AB0">
        <w:rPr>
          <w:rFonts w:ascii="Tahoma" w:hAnsi="Tahoma" w:cs="Tahoma"/>
          <w:szCs w:val="20"/>
        </w:rPr>
        <w:t xml:space="preserve"> своего персонала на объекты Заказчика собственным транспортом или на транспорте Заказчика с возмещением </w:t>
      </w:r>
      <w:r w:rsidR="005A5AD7" w:rsidRPr="00930AB0">
        <w:rPr>
          <w:rFonts w:ascii="Tahoma" w:hAnsi="Tahoma" w:cs="Tahoma"/>
          <w:szCs w:val="20"/>
        </w:rPr>
        <w:t>затрат, рассчитанных</w:t>
      </w:r>
      <w:r w:rsidR="00B85763" w:rsidRPr="00930AB0">
        <w:rPr>
          <w:rFonts w:ascii="Tahoma" w:hAnsi="Tahoma" w:cs="Tahoma"/>
          <w:szCs w:val="20"/>
        </w:rPr>
        <w:t xml:space="preserve"> пропорционально количеству пассажиров в каждой единице транспорта Заказчика по установленным тарифам компании-перевозчика на 2018г в целях оказания услуг.</w:t>
      </w:r>
    </w:p>
    <w:p w14:paraId="4E43A375" w14:textId="77777777" w:rsidR="0028506F" w:rsidRPr="00930AB0" w:rsidRDefault="0028506F" w:rsidP="00793C9E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период </w:t>
      </w:r>
      <w:r w:rsidR="003A5BBD" w:rsidRPr="00930AB0">
        <w:rPr>
          <w:rFonts w:ascii="Tahoma" w:hAnsi="Tahoma" w:cs="Tahoma"/>
          <w:szCs w:val="20"/>
        </w:rPr>
        <w:t xml:space="preserve">оказания </w:t>
      </w:r>
      <w:proofErr w:type="spellStart"/>
      <w:r w:rsidR="003A5BBD" w:rsidRPr="00930AB0">
        <w:rPr>
          <w:rFonts w:ascii="Tahoma" w:hAnsi="Tahoma" w:cs="Tahoma"/>
          <w:szCs w:val="20"/>
        </w:rPr>
        <w:t>клининговых</w:t>
      </w:r>
      <w:proofErr w:type="spellEnd"/>
      <w:r w:rsidR="003A5BBD" w:rsidRPr="00930AB0">
        <w:rPr>
          <w:rFonts w:ascii="Tahoma" w:hAnsi="Tahoma" w:cs="Tahoma"/>
          <w:szCs w:val="20"/>
        </w:rPr>
        <w:t xml:space="preserve"> услуг</w:t>
      </w:r>
      <w:r w:rsidRPr="00930AB0">
        <w:rPr>
          <w:rFonts w:ascii="Tahoma" w:hAnsi="Tahoma" w:cs="Tahoma"/>
          <w:szCs w:val="20"/>
        </w:rPr>
        <w:t xml:space="preserve"> персонал Исполнителя несет полную ответственность за сохранность имущества Заказчика, переданного для выполнения возложенных на него функций.</w:t>
      </w:r>
    </w:p>
    <w:p w14:paraId="13E2A26A" w14:textId="77777777" w:rsidR="0028506F" w:rsidRPr="00930AB0" w:rsidRDefault="0028506F" w:rsidP="00793C9E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Если оказание какого-либо вида </w:t>
      </w:r>
      <w:proofErr w:type="spellStart"/>
      <w:r w:rsidR="003A5BBD" w:rsidRPr="00930AB0">
        <w:rPr>
          <w:rFonts w:ascii="Tahoma" w:hAnsi="Tahoma" w:cs="Tahoma"/>
          <w:szCs w:val="20"/>
        </w:rPr>
        <w:t>клининговых</w:t>
      </w:r>
      <w:proofErr w:type="spellEnd"/>
      <w:r w:rsidR="003A5BBD" w:rsidRPr="00930AB0">
        <w:rPr>
          <w:rFonts w:ascii="Tahoma" w:hAnsi="Tahoma" w:cs="Tahoma"/>
          <w:szCs w:val="20"/>
        </w:rPr>
        <w:t xml:space="preserve"> </w:t>
      </w:r>
      <w:r w:rsidRPr="00930AB0">
        <w:rPr>
          <w:rFonts w:ascii="Tahoma" w:hAnsi="Tahoma" w:cs="Tahoma"/>
          <w:szCs w:val="20"/>
        </w:rPr>
        <w:t xml:space="preserve">услуг может вызвать порчу очищаемых поверхностей, Исполнитель обязан проинформировать об этом Заказчика и приступить к услуге только после распоряжения Заказчика. </w:t>
      </w:r>
    </w:p>
    <w:p w14:paraId="787D66FD" w14:textId="77777777" w:rsidR="0028506F" w:rsidRPr="00930AB0" w:rsidRDefault="0028506F" w:rsidP="00793C9E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случае, если в процессе оказания услуг, выявится невозможность устранения отдельных загрязнений, Исполнитель проводит для Заказчика, в его присутствии, контрольную работу. При подтверждении </w:t>
      </w:r>
      <w:proofErr w:type="gramStart"/>
      <w:r w:rsidRPr="00930AB0">
        <w:rPr>
          <w:rFonts w:ascii="Tahoma" w:hAnsi="Tahoma" w:cs="Tahoma"/>
          <w:szCs w:val="20"/>
        </w:rPr>
        <w:t>невозможности  устранить</w:t>
      </w:r>
      <w:proofErr w:type="gramEnd"/>
      <w:r w:rsidRPr="00930AB0">
        <w:rPr>
          <w:rFonts w:ascii="Tahoma" w:hAnsi="Tahoma" w:cs="Tahoma"/>
          <w:szCs w:val="20"/>
        </w:rPr>
        <w:t xml:space="preserve"> загрязнение поверхности, Заказчик не вправе предъявить Исполнителю претензии к качеству оказания услуг.</w:t>
      </w:r>
    </w:p>
    <w:p w14:paraId="7DE4F7BC" w14:textId="77777777" w:rsidR="0028506F" w:rsidRPr="00930AB0" w:rsidRDefault="0028506F" w:rsidP="00793C9E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 оказании услуг по уборке труднодоступных поверхностей, в случае необходимости проведения подготовительных работ, демонтаж (снятие светильников, раскручивание оконных рам, отключение оборудования и др.) осуществляется силами Заказчика либо Исполнителя по согласованию сторон</w:t>
      </w:r>
      <w:r w:rsidR="00BA79DF" w:rsidRPr="00930AB0">
        <w:rPr>
          <w:rFonts w:ascii="Tahoma" w:hAnsi="Tahoma" w:cs="Tahoma"/>
          <w:szCs w:val="20"/>
        </w:rPr>
        <w:t>.</w:t>
      </w:r>
    </w:p>
    <w:p w14:paraId="5400E301" w14:textId="77777777" w:rsidR="0028506F" w:rsidRPr="00930AB0" w:rsidRDefault="0028506F" w:rsidP="00793C9E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Ответственность за охрану труда и технику безопасности</w:t>
      </w:r>
      <w:r w:rsidR="00323085" w:rsidRPr="00930AB0">
        <w:rPr>
          <w:rFonts w:ascii="Tahoma" w:hAnsi="Tahoma" w:cs="Tahoma"/>
          <w:szCs w:val="20"/>
        </w:rPr>
        <w:t>, связанные с оказанием У</w:t>
      </w:r>
      <w:r w:rsidRPr="00930AB0">
        <w:rPr>
          <w:rFonts w:ascii="Tahoma" w:hAnsi="Tahoma" w:cs="Tahoma"/>
          <w:szCs w:val="20"/>
        </w:rPr>
        <w:t>слуг, возлагаются на Исполнителя.</w:t>
      </w:r>
    </w:p>
    <w:p w14:paraId="6260078A" w14:textId="7EA9EE42" w:rsidR="00F806BF" w:rsidRPr="00B47D91" w:rsidRDefault="00EA072E" w:rsidP="00F806BF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гарантирует полное возмещение ущерба, связанного с порчей имущества Заказчика, а </w:t>
      </w:r>
      <w:r w:rsidRPr="00B47D91">
        <w:rPr>
          <w:rFonts w:ascii="Tahoma" w:hAnsi="Tahoma" w:cs="Tahoma"/>
          <w:szCs w:val="20"/>
        </w:rPr>
        <w:t>также третьих лиц, нанесенного во время проведения работ по вине работников Исполнителя.</w:t>
      </w:r>
    </w:p>
    <w:p w14:paraId="580C9A16" w14:textId="72EB6113" w:rsidR="00B47D91" w:rsidRPr="00B47D91" w:rsidRDefault="00B47D91" w:rsidP="00B47D91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B47D91">
        <w:rPr>
          <w:rFonts w:ascii="Tahoma" w:hAnsi="Tahoma" w:cs="Tahoma"/>
          <w:color w:val="000000" w:themeColor="text1"/>
          <w:szCs w:val="20"/>
        </w:rPr>
        <w:t xml:space="preserve">Фотосъемка и/или видеосъёмка, аудиозапись (в </w:t>
      </w:r>
      <w:proofErr w:type="spellStart"/>
      <w:r w:rsidRPr="00B47D91">
        <w:rPr>
          <w:rFonts w:ascii="Tahoma" w:hAnsi="Tahoma" w:cs="Tahoma"/>
          <w:color w:val="000000" w:themeColor="text1"/>
          <w:szCs w:val="20"/>
        </w:rPr>
        <w:t>т.ч</w:t>
      </w:r>
      <w:proofErr w:type="spellEnd"/>
      <w:r w:rsidRPr="00B47D91">
        <w:rPr>
          <w:rFonts w:ascii="Tahoma" w:hAnsi="Tahoma" w:cs="Tahoma"/>
          <w:color w:val="000000" w:themeColor="text1"/>
          <w:szCs w:val="20"/>
        </w:rPr>
        <w:t>. с использованием мобильных телефонов) на территории Заказчика (Объекта), запрещена, за исключением случаев, прямо предусмотренных Договором. Исполнитель обязуется обеспечить исполнение данного запрета со стороны всех его работников, находящихся на Объекте, а также привлеченных им соисполнителей (субпоставщиков, субподрядчиков) и является ответственным за соблюдение ими указанного запрета.</w:t>
      </w:r>
    </w:p>
    <w:p w14:paraId="5C1647AD" w14:textId="7429D15B" w:rsidR="00F806BF" w:rsidRPr="00F806BF" w:rsidRDefault="00F11EA0" w:rsidP="00F806BF">
      <w:pPr>
        <w:pStyle w:val="afffa"/>
        <w:numPr>
          <w:ilvl w:val="2"/>
          <w:numId w:val="5"/>
        </w:numPr>
        <w:tabs>
          <w:tab w:val="clear" w:pos="2292"/>
          <w:tab w:val="num" w:pos="709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="00F806BF" w:rsidRPr="00F806BF">
        <w:rPr>
          <w:rFonts w:ascii="Tahoma" w:eastAsia="Times New Roman" w:hAnsi="Tahoma" w:cs="Tahoma"/>
          <w:szCs w:val="20"/>
        </w:rPr>
        <w:t>заверяет и гарантирует что:</w:t>
      </w:r>
    </w:p>
    <w:p w14:paraId="5382FAE9" w14:textId="77777777" w:rsidR="00035188" w:rsidRPr="00035188" w:rsidRDefault="00035188" w:rsidP="0003518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 Исполнитель соблюдает требования законодательства о налогах и сборах Российской Федерации. </w:t>
      </w:r>
    </w:p>
    <w:p w14:paraId="62E09FEC" w14:textId="77777777" w:rsidR="00035188" w:rsidRPr="00035188" w:rsidRDefault="00035188" w:rsidP="0003518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 Исполнителем уплачиваются все налоги и сборы в соответствии с действующим законодательством Российской Федерации,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Российской Федерации; все операции Исполнителя по оказанию Услуг и иные полностью отражены в первичной документации Исполнителя, в бухгалтерской, налоговой, статистической и любой иной отчетности, обязанность по ведению которой возлагается на Исполнителя. Исполнитель гарантирует и обязуется отражать в налоговой отчетности НДС, уплаченный Заказчиком Исполнителю в составе Цены Договора. Исполнитель предоставит Заказчику полностью соответствующие действующему законодательству Российской Федерации первичные документы, которыми оформляется оказание Услуг (включая, но не ограничиваясь: счета-фактуры, акты оказанных услуг).</w:t>
      </w:r>
    </w:p>
    <w:p w14:paraId="5E64146C" w14:textId="77777777" w:rsidR="00035188" w:rsidRPr="00035188" w:rsidRDefault="00035188" w:rsidP="0003518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Исполнитель не осуществляет и не будет осуществлять уменьшение налоговой базы и (или) суммы подлежащего уплате налога, страховых взносов в результате искажения сведений о фактах хозяйственной жизни (совокупности таких фактов), об объектах налогообложения и отчислений, в том числе за счет дробления бизнеса и/или необоснованного применения специальных налоговых режимов. </w:t>
      </w:r>
    </w:p>
    <w:p w14:paraId="40705E75" w14:textId="77777777" w:rsidR="00035188" w:rsidRPr="00035188" w:rsidRDefault="00035188" w:rsidP="0003518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 Вышеуказанные положения заверений и гарантий Исполнителя, равно как и меры ответственности за их нарушение, предусмотренные настоящим Договором, декларируются Исполнителем и применяются Заказчиком с учетом системы налогообложения или применяемым специальным налоговым режимом, используемой Исполнителем на момент заключения Договора, в части, не противоречащей </w:t>
      </w:r>
      <w:r w:rsidRPr="00035188">
        <w:rPr>
          <w:rFonts w:ascii="Tahoma" w:hAnsi="Tahoma" w:cs="Tahoma"/>
          <w:szCs w:val="20"/>
        </w:rPr>
        <w:lastRenderedPageBreak/>
        <w:t>законодательству о налогах и сборах.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части, в которой они относятся к новой системе налогообложения или специальному налоговому режиму.</w:t>
      </w:r>
    </w:p>
    <w:p w14:paraId="16253156" w14:textId="73785EEB" w:rsidR="00F806BF" w:rsidRPr="00F806BF" w:rsidRDefault="00035188" w:rsidP="00035188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035188">
        <w:rPr>
          <w:rFonts w:ascii="Tahoma" w:hAnsi="Tahoma" w:cs="Tahoma"/>
          <w:szCs w:val="20"/>
        </w:rPr>
        <w:t xml:space="preserve">  Обязательство по сделке (операции) по Договору исполняются и будут исполняться Исполнителем, являющимся стороной Договора и (или) лицом, которому обязательство по исполнению данной сделки (операции) передано по договору или закону в случаях и порядке, предусмотренных Договором. </w:t>
      </w:r>
    </w:p>
    <w:permEnd w:id="98248526"/>
    <w:p w14:paraId="5575DECE" w14:textId="77777777" w:rsidR="00DD26EB" w:rsidRPr="00930AB0" w:rsidRDefault="00DD26EB" w:rsidP="00793C9E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b/>
          <w:szCs w:val="20"/>
        </w:rPr>
        <w:t>Приемка Оказанных Услуг</w:t>
      </w:r>
    </w:p>
    <w:p w14:paraId="25F15ED4" w14:textId="77777777" w:rsidR="00337D18" w:rsidRPr="00930AB0" w:rsidRDefault="0049721A" w:rsidP="0026040B">
      <w:pPr>
        <w:pStyle w:val="afffa"/>
        <w:numPr>
          <w:ilvl w:val="2"/>
          <w:numId w:val="5"/>
        </w:numPr>
        <w:tabs>
          <w:tab w:val="clear" w:pos="2292"/>
          <w:tab w:val="num" w:pos="993"/>
          <w:tab w:val="left" w:pos="1276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Ежемесячно, п</w:t>
      </w:r>
      <w:r w:rsidR="00337D18" w:rsidRPr="00930AB0">
        <w:rPr>
          <w:rFonts w:ascii="Tahoma" w:hAnsi="Tahoma" w:cs="Tahoma"/>
          <w:szCs w:val="20"/>
        </w:rPr>
        <w:t xml:space="preserve">о окончанию </w:t>
      </w:r>
      <w:permStart w:id="1828538171" w:edGrp="everyone"/>
      <w:proofErr w:type="gramStart"/>
      <w:r w:rsidR="00245ED4" w:rsidRPr="00930AB0">
        <w:rPr>
          <w:rFonts w:ascii="Tahoma" w:hAnsi="Tahoma" w:cs="Tahoma"/>
          <w:szCs w:val="20"/>
        </w:rPr>
        <w:t>месяца</w:t>
      </w:r>
      <w:proofErr w:type="gramEnd"/>
      <w:r w:rsidR="00245ED4" w:rsidRPr="00930AB0">
        <w:rPr>
          <w:rFonts w:ascii="Tahoma" w:hAnsi="Tahoma" w:cs="Tahoma"/>
          <w:szCs w:val="20"/>
        </w:rPr>
        <w:t xml:space="preserve"> в котором Услуги были оказаны </w:t>
      </w:r>
      <w:permEnd w:id="1828538171"/>
      <w:r w:rsidR="00337D18" w:rsidRPr="00930AB0">
        <w:rPr>
          <w:rFonts w:ascii="Tahoma" w:hAnsi="Tahoma" w:cs="Tahoma"/>
          <w:szCs w:val="20"/>
        </w:rPr>
        <w:t xml:space="preserve">Исполнитель обязан </w:t>
      </w:r>
      <w:r w:rsidR="00DF03F6" w:rsidRPr="00930AB0">
        <w:rPr>
          <w:rFonts w:ascii="Tahoma" w:hAnsi="Tahoma" w:cs="Tahoma"/>
          <w:szCs w:val="20"/>
        </w:rPr>
        <w:t>н</w:t>
      </w:r>
      <w:r w:rsidR="00337D18" w:rsidRPr="00930AB0">
        <w:rPr>
          <w:rFonts w:ascii="Tahoma" w:hAnsi="Tahoma" w:cs="Tahoma"/>
          <w:szCs w:val="20"/>
        </w:rPr>
        <w:t xml:space="preserve">езамедлительно уведомить Заказчика о готовности к сдаче оказанных Услуг. </w:t>
      </w:r>
    </w:p>
    <w:p w14:paraId="37CFA443" w14:textId="77777777" w:rsidR="00FB2C88" w:rsidRPr="00930AB0" w:rsidRDefault="00FB2C88" w:rsidP="0026040B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Приемка оказанных Услуг осуществляется</w:t>
      </w:r>
      <w:r w:rsidR="00BB6A6C" w:rsidRPr="00930AB0">
        <w:rPr>
          <w:rFonts w:ascii="Tahoma" w:hAnsi="Tahoma" w:cs="Tahoma"/>
          <w:szCs w:val="20"/>
        </w:rPr>
        <w:t xml:space="preserve"> очно,</w:t>
      </w:r>
      <w:r w:rsidRPr="00930AB0">
        <w:rPr>
          <w:rFonts w:ascii="Tahoma" w:hAnsi="Tahoma" w:cs="Tahoma"/>
          <w:szCs w:val="20"/>
        </w:rPr>
        <w:t xml:space="preserve"> </w:t>
      </w:r>
      <w:r w:rsidR="00BB6A6C" w:rsidRPr="00930AB0">
        <w:rPr>
          <w:rFonts w:ascii="Tahoma" w:hAnsi="Tahoma" w:cs="Tahoma"/>
          <w:szCs w:val="20"/>
        </w:rPr>
        <w:t xml:space="preserve">при личном участии уполномоченных представителей Сторон </w:t>
      </w:r>
      <w:r w:rsidRPr="00930AB0">
        <w:rPr>
          <w:rFonts w:ascii="Tahoma" w:hAnsi="Tahoma" w:cs="Tahoma"/>
          <w:szCs w:val="20"/>
        </w:rPr>
        <w:t>после исполнения Сторонами обязательств, предусмотренных настоящим Договором, в соответствии с условиями Договора</w:t>
      </w:r>
      <w:r w:rsidR="005C522A" w:rsidRPr="00930AB0">
        <w:rPr>
          <w:rFonts w:ascii="Tahoma" w:hAnsi="Tahoma" w:cs="Tahoma"/>
          <w:szCs w:val="20"/>
        </w:rPr>
        <w:t>,</w:t>
      </w:r>
      <w:r w:rsidR="00245ED4" w:rsidRPr="00930AB0">
        <w:rPr>
          <w:rFonts w:ascii="Tahoma" w:hAnsi="Tahoma" w:cs="Tahoma"/>
          <w:szCs w:val="20"/>
        </w:rPr>
        <w:t xml:space="preserve"> но не позднее </w:t>
      </w:r>
      <w:permStart w:id="971597395" w:edGrp="everyone"/>
      <w:r w:rsidR="00245ED4" w:rsidRPr="00930AB0">
        <w:rPr>
          <w:rFonts w:ascii="Tahoma" w:hAnsi="Tahoma" w:cs="Tahoma"/>
          <w:szCs w:val="20"/>
        </w:rPr>
        <w:t>5 (пятого) числа месяца, следующего за отчетным</w:t>
      </w:r>
      <w:permEnd w:id="971597395"/>
      <w:r w:rsidRPr="00930AB0">
        <w:rPr>
          <w:rFonts w:ascii="Tahoma" w:hAnsi="Tahoma" w:cs="Tahoma"/>
          <w:szCs w:val="20"/>
        </w:rPr>
        <w:t xml:space="preserve">. </w:t>
      </w:r>
    </w:p>
    <w:p w14:paraId="33DD6F7D" w14:textId="77777777" w:rsidR="00BB6A6C" w:rsidRPr="00930AB0" w:rsidRDefault="00BB6A6C" w:rsidP="0026040B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 согласованию с Заказчиком очная приемка может быть заменена заочной.</w:t>
      </w:r>
    </w:p>
    <w:p w14:paraId="510ADD62" w14:textId="77777777" w:rsidR="00BB6A6C" w:rsidRPr="00930AB0" w:rsidRDefault="00BB6A6C" w:rsidP="0026040B">
      <w:pPr>
        <w:pStyle w:val="afffa"/>
        <w:numPr>
          <w:ilvl w:val="0"/>
          <w:numId w:val="14"/>
        </w:numPr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не позднее </w:t>
      </w:r>
      <w:permStart w:id="74936137" w:edGrp="everyone"/>
      <w:r w:rsidRPr="00930AB0">
        <w:rPr>
          <w:rFonts w:ascii="Tahoma" w:hAnsi="Tahoma" w:cs="Tahoma"/>
          <w:szCs w:val="20"/>
        </w:rPr>
        <w:t xml:space="preserve">25 числа </w:t>
      </w:r>
      <w:r w:rsidR="005C522A" w:rsidRPr="00930AB0">
        <w:rPr>
          <w:rFonts w:ascii="Tahoma" w:hAnsi="Tahoma" w:cs="Tahoma"/>
          <w:szCs w:val="20"/>
        </w:rPr>
        <w:t xml:space="preserve">месяца, предшествующего </w:t>
      </w:r>
      <w:r w:rsidR="00F31581" w:rsidRPr="00930AB0">
        <w:rPr>
          <w:rFonts w:ascii="Tahoma" w:hAnsi="Tahoma" w:cs="Tahoma"/>
          <w:szCs w:val="20"/>
        </w:rPr>
        <w:t>отчетному</w:t>
      </w:r>
      <w:permEnd w:id="74936137"/>
      <w:r w:rsidR="00F31581" w:rsidRPr="00930AB0">
        <w:rPr>
          <w:rFonts w:ascii="Tahoma" w:hAnsi="Tahoma" w:cs="Tahoma"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предоставляет Заказчику отчет о выполнении требуемых показателей по объемам оказываемых услуг и отчет о материалах, использованных при оказании услуг в текущем периоде настоящего Договора.</w:t>
      </w:r>
      <w:r w:rsidR="00245ED4" w:rsidRPr="00930AB0">
        <w:rPr>
          <w:rFonts w:ascii="Tahoma" w:hAnsi="Tahoma" w:cs="Tahoma"/>
          <w:szCs w:val="20"/>
        </w:rPr>
        <w:t xml:space="preserve"> По согласованию с Заказчиком предоставление отчета может быть отменено.</w:t>
      </w:r>
    </w:p>
    <w:p w14:paraId="28DBE3AD" w14:textId="7F56EAE4" w:rsidR="00FB2C88" w:rsidRPr="009C7B3F" w:rsidRDefault="00FB2C88" w:rsidP="0026040B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Исполнитель</w:t>
      </w:r>
      <w:r w:rsidR="00245ED4" w:rsidRPr="00930AB0">
        <w:rPr>
          <w:rFonts w:ascii="Tahoma" w:hAnsi="Tahoma" w:cs="Tahoma"/>
          <w:szCs w:val="20"/>
        </w:rPr>
        <w:t xml:space="preserve"> не </w:t>
      </w:r>
      <w:permStart w:id="8724281" w:edGrp="everyone"/>
      <w:r w:rsidR="00245ED4" w:rsidRPr="009C7B3F">
        <w:rPr>
          <w:rFonts w:ascii="Tahoma" w:hAnsi="Tahoma" w:cs="Tahoma"/>
          <w:szCs w:val="20"/>
        </w:rPr>
        <w:t xml:space="preserve">позднее 1 (первого) числа </w:t>
      </w:r>
      <w:proofErr w:type="gramStart"/>
      <w:r w:rsidR="00245ED4" w:rsidRPr="009C7B3F">
        <w:rPr>
          <w:rFonts w:ascii="Tahoma" w:hAnsi="Tahoma" w:cs="Tahoma"/>
          <w:szCs w:val="20"/>
        </w:rPr>
        <w:t>месяца</w:t>
      </w:r>
      <w:proofErr w:type="gramEnd"/>
      <w:r w:rsidR="00245ED4" w:rsidRPr="009C7B3F">
        <w:rPr>
          <w:rFonts w:ascii="Tahoma" w:hAnsi="Tahoma" w:cs="Tahoma"/>
          <w:szCs w:val="20"/>
        </w:rPr>
        <w:t xml:space="preserve"> следующего за отчетным </w:t>
      </w:r>
      <w:r w:rsidRPr="009C7B3F">
        <w:rPr>
          <w:rFonts w:ascii="Tahoma" w:hAnsi="Tahoma" w:cs="Tahoma"/>
          <w:szCs w:val="20"/>
        </w:rPr>
        <w:t xml:space="preserve">передает Заказчику до начала приемки оказанных Услуг два </w:t>
      </w:r>
      <w:r w:rsidR="00C01796" w:rsidRPr="009C7B3F">
        <w:rPr>
          <w:rFonts w:ascii="Tahoma" w:hAnsi="Tahoma" w:cs="Tahoma"/>
          <w:szCs w:val="20"/>
        </w:rPr>
        <w:t xml:space="preserve">экземпляра акта </w:t>
      </w:r>
      <w:r w:rsidR="00793C9E" w:rsidRPr="009C7B3F">
        <w:rPr>
          <w:rFonts w:ascii="Tahoma" w:eastAsia="Times New Roman" w:hAnsi="Tahoma" w:cs="Tahoma"/>
          <w:szCs w:val="20"/>
        </w:rPr>
        <w:t xml:space="preserve">сдачи-приемки </w:t>
      </w:r>
      <w:r w:rsidR="00C01796" w:rsidRPr="009C7B3F">
        <w:rPr>
          <w:rFonts w:ascii="Tahoma" w:hAnsi="Tahoma" w:cs="Tahoma"/>
          <w:szCs w:val="20"/>
        </w:rPr>
        <w:t>оказанных Услуг</w:t>
      </w:r>
      <w:r w:rsidR="0091694F" w:rsidRPr="009C7B3F">
        <w:rPr>
          <w:rFonts w:ascii="Tahoma" w:hAnsi="Tahoma" w:cs="Tahoma"/>
          <w:szCs w:val="20"/>
        </w:rPr>
        <w:t>, подписанных Исполнителем</w:t>
      </w:r>
      <w:r w:rsidR="00B7496C" w:rsidRPr="009C7B3F">
        <w:rPr>
          <w:rFonts w:ascii="Tahoma" w:hAnsi="Tahoma" w:cs="Tahoma"/>
          <w:szCs w:val="20"/>
        </w:rPr>
        <w:t>, Отчет</w:t>
      </w:r>
      <w:r w:rsidR="00C01796" w:rsidRPr="009C7B3F">
        <w:rPr>
          <w:rFonts w:ascii="Tahoma" w:hAnsi="Tahoma" w:cs="Tahoma"/>
          <w:szCs w:val="20"/>
        </w:rPr>
        <w:t xml:space="preserve">. </w:t>
      </w:r>
    </w:p>
    <w:p w14:paraId="254AC569" w14:textId="43E0B869" w:rsidR="00D5595F" w:rsidRPr="009C7B3F" w:rsidRDefault="00D5595F" w:rsidP="00D5595F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709"/>
          <w:tab w:val="num" w:pos="156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C7B3F">
        <w:rPr>
          <w:rFonts w:ascii="Tahoma" w:hAnsi="Tahoma" w:cs="Tahoma"/>
          <w:szCs w:val="20"/>
        </w:rPr>
        <w:t xml:space="preserve">Заказчик обязан в срок не более </w:t>
      </w:r>
      <w:r w:rsidR="00213176" w:rsidRPr="00213176">
        <w:rPr>
          <w:rFonts w:ascii="Tahoma" w:hAnsi="Tahoma" w:cs="Tahoma"/>
          <w:szCs w:val="20"/>
        </w:rPr>
        <w:t>7</w:t>
      </w:r>
      <w:r w:rsidRPr="009C7B3F">
        <w:rPr>
          <w:rFonts w:ascii="Tahoma" w:hAnsi="Tahoma" w:cs="Tahoma"/>
          <w:szCs w:val="20"/>
        </w:rPr>
        <w:t xml:space="preserve"> (</w:t>
      </w:r>
      <w:r w:rsidR="00213176">
        <w:rPr>
          <w:rFonts w:ascii="Tahoma" w:hAnsi="Tahoma" w:cs="Tahoma"/>
          <w:szCs w:val="20"/>
        </w:rPr>
        <w:t>семи</w:t>
      </w:r>
      <w:r w:rsidRPr="009C7B3F">
        <w:rPr>
          <w:rFonts w:ascii="Tahoma" w:hAnsi="Tahoma" w:cs="Tahoma"/>
          <w:szCs w:val="20"/>
        </w:rPr>
        <w:t xml:space="preserve">) дней с момента предъявления Исполнителем акта оказанных Услуг и документов, указанных в п.5.2.3. Договора, при условии отсутствия претензий к качеству </w:t>
      </w:r>
      <w:proofErr w:type="gramStart"/>
      <w:r w:rsidRPr="009C7B3F">
        <w:rPr>
          <w:rFonts w:ascii="Tahoma" w:hAnsi="Tahoma" w:cs="Tahoma"/>
          <w:szCs w:val="20"/>
        </w:rPr>
        <w:t>Услуг,  с</w:t>
      </w:r>
      <w:proofErr w:type="gramEnd"/>
      <w:r w:rsidRPr="009C7B3F">
        <w:rPr>
          <w:rFonts w:ascii="Tahoma" w:hAnsi="Tahoma" w:cs="Tahoma"/>
          <w:szCs w:val="20"/>
        </w:rPr>
        <w:t xml:space="preserve"> участием представителей Исполнителя осмотреть и принять оказанные Услуги.</w:t>
      </w:r>
    </w:p>
    <w:p w14:paraId="1493AE72" w14:textId="77A519AC" w:rsidR="00FB2C88" w:rsidRPr="009C7B3F" w:rsidRDefault="00FB2C88" w:rsidP="0026040B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C7B3F">
        <w:rPr>
          <w:rFonts w:ascii="Tahoma" w:hAnsi="Tahoma" w:cs="Tahoma"/>
          <w:szCs w:val="20"/>
        </w:rPr>
        <w:t xml:space="preserve">Заказчик производит приемку оказанных Услуг путем подписания акта </w:t>
      </w:r>
      <w:r w:rsidR="00793C9E" w:rsidRPr="009C7B3F">
        <w:rPr>
          <w:rFonts w:ascii="Tahoma" w:eastAsia="Times New Roman" w:hAnsi="Tahoma" w:cs="Tahoma"/>
          <w:szCs w:val="20"/>
        </w:rPr>
        <w:t xml:space="preserve">сдачи-приемки </w:t>
      </w:r>
      <w:r w:rsidRPr="009C7B3F">
        <w:rPr>
          <w:rFonts w:ascii="Tahoma" w:hAnsi="Tahoma" w:cs="Tahoma"/>
          <w:szCs w:val="20"/>
        </w:rPr>
        <w:t xml:space="preserve">оказанных Услуг. При обнаружении отступлений от Договора, ухудшающих результат Услуг или иных недостатков </w:t>
      </w:r>
      <w:r w:rsidR="00D5595F" w:rsidRPr="009C7B3F">
        <w:rPr>
          <w:rFonts w:ascii="Tahoma" w:hAnsi="Tahoma" w:cs="Tahoma"/>
          <w:szCs w:val="20"/>
        </w:rPr>
        <w:t xml:space="preserve">(включая отсутствие документов, указанных в п.5.2.3.) </w:t>
      </w:r>
      <w:r w:rsidRPr="009C7B3F">
        <w:rPr>
          <w:rFonts w:ascii="Tahoma" w:hAnsi="Tahoma" w:cs="Tahoma"/>
          <w:szCs w:val="20"/>
        </w:rPr>
        <w:t xml:space="preserve">Заказчик обязан немедленно заявить об этом Исполнителю, не подписывая акт </w:t>
      </w:r>
      <w:r w:rsidR="00793C9E" w:rsidRPr="009C7B3F">
        <w:rPr>
          <w:rFonts w:ascii="Tahoma" w:eastAsia="Times New Roman" w:hAnsi="Tahoma" w:cs="Tahoma"/>
          <w:szCs w:val="20"/>
        </w:rPr>
        <w:t xml:space="preserve">сдачи-приемки </w:t>
      </w:r>
      <w:r w:rsidRPr="009C7B3F">
        <w:rPr>
          <w:rFonts w:ascii="Tahoma" w:hAnsi="Tahoma" w:cs="Tahoma"/>
          <w:szCs w:val="20"/>
        </w:rPr>
        <w:t>оказанных Услуг.</w:t>
      </w:r>
    </w:p>
    <w:p w14:paraId="009812FA" w14:textId="0331D976" w:rsidR="00FB2C88" w:rsidRPr="00930AB0" w:rsidRDefault="00FB2C88" w:rsidP="0026040B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C7B3F">
        <w:rPr>
          <w:rFonts w:ascii="Tahoma" w:hAnsi="Tahoma" w:cs="Tahoma"/>
          <w:szCs w:val="20"/>
        </w:rPr>
        <w:t>Если Услуги по Договору оказаны ненадлежащим способом</w:t>
      </w:r>
      <w:r w:rsidR="00D5595F" w:rsidRPr="009C7B3F">
        <w:rPr>
          <w:rFonts w:ascii="Tahoma" w:hAnsi="Tahoma" w:cs="Tahoma"/>
          <w:szCs w:val="20"/>
        </w:rPr>
        <w:t xml:space="preserve">, а также в случае не предоставления документов, указанных в п.5.2.3., </w:t>
      </w:r>
      <w:r w:rsidRPr="009C7B3F">
        <w:rPr>
          <w:rFonts w:ascii="Tahoma" w:hAnsi="Tahoma" w:cs="Tahoma"/>
          <w:szCs w:val="20"/>
        </w:rPr>
        <w:t>Заказчик вправе оформить мотивированный отказ от приемки оказанных Услуг и направить его Исполнителю</w:t>
      </w:r>
      <w:r w:rsidR="00245ED4" w:rsidRPr="009C7B3F">
        <w:rPr>
          <w:rFonts w:ascii="Tahoma" w:hAnsi="Tahoma" w:cs="Tahoma"/>
          <w:szCs w:val="20"/>
        </w:rPr>
        <w:t xml:space="preserve"> в срок не позднее 3 (трех) дней с </w:t>
      </w:r>
      <w:permEnd w:id="8724281"/>
      <w:r w:rsidR="00245ED4" w:rsidRPr="00930AB0">
        <w:rPr>
          <w:rFonts w:ascii="Tahoma" w:hAnsi="Tahoma" w:cs="Tahoma"/>
          <w:szCs w:val="20"/>
        </w:rPr>
        <w:t xml:space="preserve">даты получения от Исполнителя </w:t>
      </w:r>
      <w:permStart w:id="1227621087" w:edGrp="everyone"/>
      <w:r w:rsidR="00245ED4" w:rsidRPr="00930AB0">
        <w:rPr>
          <w:rFonts w:ascii="Tahoma" w:hAnsi="Tahoma" w:cs="Tahoma"/>
          <w:szCs w:val="20"/>
        </w:rPr>
        <w:t xml:space="preserve">акта </w:t>
      </w:r>
      <w:r w:rsidR="00793C9E" w:rsidRPr="00930AB0">
        <w:rPr>
          <w:rFonts w:ascii="Tahoma" w:eastAsia="Times New Roman" w:hAnsi="Tahoma" w:cs="Tahoma"/>
          <w:szCs w:val="20"/>
        </w:rPr>
        <w:t xml:space="preserve">сдачи-приемки </w:t>
      </w:r>
      <w:r w:rsidR="00245ED4" w:rsidRPr="00930AB0">
        <w:rPr>
          <w:rFonts w:ascii="Tahoma" w:hAnsi="Tahoma" w:cs="Tahoma"/>
          <w:szCs w:val="20"/>
        </w:rPr>
        <w:t>оказанных Услуг</w:t>
      </w:r>
      <w:permEnd w:id="1227621087"/>
      <w:r w:rsidRPr="00930AB0">
        <w:rPr>
          <w:rFonts w:ascii="Tahoma" w:hAnsi="Tahoma" w:cs="Tahoma"/>
          <w:szCs w:val="20"/>
        </w:rPr>
        <w:t xml:space="preserve">. </w:t>
      </w:r>
    </w:p>
    <w:p w14:paraId="651C9FD7" w14:textId="77777777" w:rsidR="00FB2C88" w:rsidRPr="00930AB0" w:rsidRDefault="00FB2C88" w:rsidP="0026040B">
      <w:pPr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851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Мотивированный отказ Заказчика является основанием для устранения Исполнителем дефектов (недостатков, недоделок и т.п.) за свой счет и возмещения  Заказчику убытков в соответствии со статьей 15 ГК РФ в сроки, устанавливаемые Заказчиком.</w:t>
      </w:r>
    </w:p>
    <w:p w14:paraId="162CDC97" w14:textId="77777777" w:rsidR="00F72D1A" w:rsidRPr="00930AB0" w:rsidRDefault="00F72D1A" w:rsidP="0026040B">
      <w:pPr>
        <w:spacing w:after="0" w:line="240" w:lineRule="auto"/>
        <w:rPr>
          <w:rFonts w:ascii="Tahoma" w:hAnsi="Tahoma" w:cs="Tahoma"/>
          <w:szCs w:val="20"/>
        </w:rPr>
      </w:pPr>
    </w:p>
    <w:p w14:paraId="521757DC" w14:textId="77777777" w:rsidR="00793C9E" w:rsidRPr="00930AB0" w:rsidRDefault="00793C9E" w:rsidP="00793C9E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Гарантии качества</w:t>
      </w:r>
    </w:p>
    <w:p w14:paraId="649265F1" w14:textId="77777777" w:rsidR="00793C9E" w:rsidRPr="00930AB0" w:rsidRDefault="00793C9E" w:rsidP="00793C9E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Гарантии качества распространяются на Услуги, оказанные Исполнителем по Договору. </w:t>
      </w:r>
    </w:p>
    <w:p w14:paraId="5F5DB247" w14:textId="77777777" w:rsidR="00793C9E" w:rsidRPr="00930AB0" w:rsidRDefault="00793C9E" w:rsidP="00793C9E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bCs w:val="0"/>
          <w:color w:val="auto"/>
          <w:sz w:val="20"/>
          <w:szCs w:val="20"/>
        </w:rPr>
        <w:t xml:space="preserve">Если в период использования  результатов оказанных Услуг обнаружатся недостатки (недоработки), то Исполнитель обязан их устранить за свой счет и в установленные Заказчиком сроки. </w:t>
      </w:r>
    </w:p>
    <w:p w14:paraId="288D44EE" w14:textId="77777777" w:rsidR="00793C9E" w:rsidRPr="00930AB0" w:rsidRDefault="00793C9E" w:rsidP="00793C9E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Заказчик, обнаруживший после приемки оказанных Услуг отступления от условий настоящего Договора или иные недостатки, </w:t>
      </w:r>
      <w:r w:rsidR="00DE4981"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в том числе такие, 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>которые не могли быть установлены при обычном способ</w:t>
      </w:r>
      <w:r w:rsidR="00DE4981" w:rsidRPr="00930AB0">
        <w:rPr>
          <w:rFonts w:ascii="Tahoma" w:hAnsi="Tahoma" w:cs="Tahoma"/>
          <w:b w:val="0"/>
          <w:color w:val="auto"/>
          <w:sz w:val="20"/>
          <w:szCs w:val="20"/>
        </w:rPr>
        <w:t>е приемки (скрытые недостатки)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, которые были умышленно скрыты Исполнителем, обязан известить об этом Исполнителя в течение </w:t>
      </w:r>
      <w:permStart w:id="786781884" w:edGrp="everyone"/>
      <w:r w:rsidRPr="00110D78">
        <w:rPr>
          <w:rFonts w:ascii="Tahoma" w:hAnsi="Tahoma" w:cs="Tahoma"/>
          <w:b w:val="0"/>
          <w:color w:val="auto"/>
          <w:sz w:val="20"/>
          <w:szCs w:val="20"/>
        </w:rPr>
        <w:t>3 (трех)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permEnd w:id="786781884"/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рабочих дней после их обнаружения. Исполнитель обязан за свой счет устранить указанные недостатки в течение </w:t>
      </w:r>
      <w:permStart w:id="201223782" w:edGrp="everyone"/>
      <w:r w:rsidRPr="00110D78">
        <w:rPr>
          <w:rFonts w:ascii="Tahoma" w:hAnsi="Tahoma" w:cs="Tahoma"/>
          <w:b w:val="0"/>
          <w:color w:val="auto"/>
          <w:sz w:val="20"/>
          <w:szCs w:val="20"/>
        </w:rPr>
        <w:t>10 (десяти</w:t>
      </w:r>
      <w:r w:rsidRPr="00110D78">
        <w:rPr>
          <w:rStyle w:val="afff7"/>
          <w:rFonts w:ascii="Tahoma" w:hAnsi="Tahoma" w:cs="Tahoma"/>
          <w:b w:val="0"/>
          <w:color w:val="auto"/>
          <w:sz w:val="20"/>
          <w:szCs w:val="20"/>
        </w:rPr>
        <w:footnoteReference w:id="3"/>
      </w:r>
      <w:r w:rsidRPr="00110D78">
        <w:rPr>
          <w:rFonts w:ascii="Tahoma" w:hAnsi="Tahoma" w:cs="Tahoma"/>
          <w:b w:val="0"/>
          <w:color w:val="auto"/>
          <w:sz w:val="20"/>
          <w:szCs w:val="20"/>
        </w:rPr>
        <w:t>)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</w:t>
      </w:r>
      <w:permEnd w:id="201223782"/>
      <w:r w:rsidRPr="00930AB0">
        <w:rPr>
          <w:rFonts w:ascii="Tahoma" w:hAnsi="Tahoma" w:cs="Tahoma"/>
          <w:b w:val="0"/>
          <w:color w:val="auto"/>
          <w:sz w:val="20"/>
          <w:szCs w:val="20"/>
        </w:rPr>
        <w:t>дней с момента получения Уведомления.</w:t>
      </w:r>
    </w:p>
    <w:p w14:paraId="0C550052" w14:textId="77777777" w:rsidR="00793C9E" w:rsidRPr="00930AB0" w:rsidRDefault="00793C9E" w:rsidP="00793C9E">
      <w:pPr>
        <w:pStyle w:val="afffa"/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случае отступления от условий настоящего Договора или выявления недостатков, Заказчик вправе по своему выбору:</w:t>
      </w:r>
    </w:p>
    <w:p w14:paraId="33FA110C" w14:textId="77777777" w:rsidR="00793C9E" w:rsidRPr="00930AB0" w:rsidRDefault="00793C9E" w:rsidP="00793C9E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потребовать от Исполнителя безвозмездного устранения недостатков;</w:t>
      </w:r>
    </w:p>
    <w:p w14:paraId="1B6CC93C" w14:textId="77777777" w:rsidR="00793C9E" w:rsidRPr="00930AB0" w:rsidRDefault="00793C9E" w:rsidP="00793C9E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потребовать от Исполнителя соразмерного уменьшения Цены Услуг;</w:t>
      </w:r>
    </w:p>
    <w:p w14:paraId="3770CE66" w14:textId="77777777" w:rsidR="00793C9E" w:rsidRPr="00930AB0" w:rsidRDefault="00793C9E" w:rsidP="00793C9E">
      <w:pPr>
        <w:widowControl w:val="0"/>
        <w:numPr>
          <w:ilvl w:val="0"/>
          <w:numId w:val="38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лиц.</w:t>
      </w:r>
    </w:p>
    <w:p w14:paraId="7DAB0375" w14:textId="77777777" w:rsidR="00793C9E" w:rsidRPr="00930AB0" w:rsidRDefault="00793C9E" w:rsidP="00793C9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</w:p>
    <w:p w14:paraId="24B088A1" w14:textId="77777777" w:rsidR="0019212C" w:rsidRPr="00930AB0" w:rsidRDefault="0019212C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left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Ответственность Сторон</w:t>
      </w:r>
    </w:p>
    <w:p w14:paraId="23765C56" w14:textId="77777777" w:rsidR="0019212C" w:rsidRPr="00930AB0" w:rsidRDefault="0019212C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За неисполнение или ненадлежащее исполнение обязательств по настоящему Договору </w:t>
      </w:r>
      <w:r w:rsidR="00547EF0" w:rsidRPr="00930AB0">
        <w:rPr>
          <w:rFonts w:ascii="Tahoma" w:hAnsi="Tahoma" w:cs="Tahoma"/>
          <w:szCs w:val="20"/>
        </w:rPr>
        <w:t>С</w:t>
      </w:r>
      <w:r w:rsidRPr="00930AB0">
        <w:rPr>
          <w:rFonts w:ascii="Tahoma" w:hAnsi="Tahoma" w:cs="Tahoma"/>
          <w:szCs w:val="20"/>
        </w:rPr>
        <w:t xml:space="preserve">тороны несут ответственность в соответствии с действующим законодательством РФ. </w:t>
      </w:r>
    </w:p>
    <w:p w14:paraId="0EC10C89" w14:textId="77777777" w:rsidR="0069558B" w:rsidRPr="00930AB0" w:rsidRDefault="0069558B" w:rsidP="0026040B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851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Уплата неустойки (пени, штрафа) не освобождает нарушившую Сторону от исполнения принятых на себя обязательств по Договору, а также от возмещения убытков в полном размере сверх неустойки, если иное не предусмотрено положениями Договора.</w:t>
      </w:r>
    </w:p>
    <w:p w14:paraId="1F0AAD94" w14:textId="77777777" w:rsidR="00505789" w:rsidRPr="00930AB0" w:rsidRDefault="00505789" w:rsidP="0026040B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Предъявление Сторонами требований об уплате неустойки (пени) и/или иных санкций за нарушение обязательств по настоящему Договору, а также сумм возмещения убытков или иного вреда производится письменно путем направления соответствующего требования (претензии) об их уплате и/или возмещении. </w:t>
      </w:r>
      <w:r w:rsidRPr="00930AB0">
        <w:rPr>
          <w:rFonts w:ascii="Tahoma" w:hAnsi="Tahoma" w:cs="Tahoma"/>
          <w:szCs w:val="20"/>
        </w:rPr>
        <w:lastRenderedPageBreak/>
        <w:t>Такое письменное требование (претензия) не является документом, определяющим дату получения Сторонами доходов в виде неустойки и/или иных санкций за нарушение условий настоящего Договора.</w:t>
      </w:r>
    </w:p>
    <w:p w14:paraId="77B1B704" w14:textId="77777777" w:rsidR="0069558B" w:rsidRPr="00930AB0" w:rsidRDefault="00505789" w:rsidP="0026040B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Сторона обязана оплатить неустойку, пени, штрафы, проценты и иные санкции, а также возместить убытки или компенсировать расходы, начисленные или предъявленные в соответствии с условиями настоящего Договора и действующего законодательства Российской Федерации, в течение 10 (десяти) календарных дней с момента предъявления письменного требования другой Стороной.</w:t>
      </w:r>
    </w:p>
    <w:p w14:paraId="77C713C1" w14:textId="2B447890" w:rsidR="000713CA" w:rsidRPr="00930AB0" w:rsidRDefault="0050707A" w:rsidP="0026040B">
      <w:pPr>
        <w:pStyle w:val="afffa"/>
        <w:numPr>
          <w:ilvl w:val="1"/>
          <w:numId w:val="5"/>
        </w:numPr>
        <w:tabs>
          <w:tab w:val="clear" w:pos="1866"/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Cs/>
          <w:szCs w:val="20"/>
        </w:rPr>
      </w:pPr>
      <w:r>
        <w:rPr>
          <w:rFonts w:ascii="Tahoma" w:eastAsia="Times New Roman" w:hAnsi="Tahoma" w:cs="Tahoma"/>
          <w:szCs w:val="20"/>
        </w:rPr>
        <w:t>За нарушение сроков оплаты оказанных и принятых Услуг</w:t>
      </w:r>
      <w:r>
        <w:rPr>
          <w:rFonts w:ascii="Tahoma" w:hAnsi="Tahoma" w:cs="Tahoma"/>
          <w:iCs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>более чем на 30 (тридцать) дней, Заказчик обязан выплатить Исполнителю неустойку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Данная неустойка является исключительной, иные меры ответственности за просрочку оплаты, в т.ч. за период до 30-го дня просрочки, к Заказчику не применяются. Неустойка рассчитывается по формуле простых процентов с 31 (тридцать первого) дня просрочки до даты фактического его осуществления. Если какое-либо событие непосредственно задерживает или препятствует перечислению Заказчиком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Заказчик освобождается от обязательств по уплате неустойки</w:t>
      </w:r>
      <w:r w:rsidR="000713CA" w:rsidRPr="00930AB0">
        <w:rPr>
          <w:rFonts w:ascii="Tahoma" w:eastAsia="Times New Roman" w:hAnsi="Tahoma" w:cs="Tahoma"/>
          <w:iCs/>
          <w:szCs w:val="20"/>
        </w:rPr>
        <w:t>.</w:t>
      </w:r>
    </w:p>
    <w:p w14:paraId="2B4DC455" w14:textId="77777777" w:rsidR="00DD0379" w:rsidRPr="00930AB0" w:rsidRDefault="00DD0379" w:rsidP="0026040B">
      <w:pPr>
        <w:pStyle w:val="ConsPlusNormal"/>
        <w:numPr>
          <w:ilvl w:val="1"/>
          <w:numId w:val="5"/>
        </w:numPr>
        <w:tabs>
          <w:tab w:val="clear" w:pos="1866"/>
          <w:tab w:val="left" w:pos="567"/>
          <w:tab w:val="num" w:pos="851"/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Заказчик не несет перед </w:t>
      </w:r>
      <w:r w:rsidR="00E31764" w:rsidRPr="00930AB0">
        <w:rPr>
          <w:i w:val="0"/>
        </w:rPr>
        <w:t>Исполнителем</w:t>
      </w:r>
      <w:r w:rsidRPr="00930AB0">
        <w:rPr>
          <w:i w:val="0"/>
        </w:rPr>
        <w:t xml:space="preserve"> ответственность за упущенную выгоду.</w:t>
      </w:r>
    </w:p>
    <w:p w14:paraId="6171B609" w14:textId="77777777" w:rsidR="0019212C" w:rsidRPr="00930AB0" w:rsidRDefault="0019212C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4" w:name="_Ref325972312"/>
      <w:r w:rsidRPr="00930AB0">
        <w:rPr>
          <w:rFonts w:ascii="Tahoma" w:hAnsi="Tahoma" w:cs="Tahoma"/>
          <w:szCs w:val="20"/>
        </w:rPr>
        <w:t>Исполнитель при нарушении договорных обязательств уплачивает Заказчику:</w:t>
      </w:r>
      <w:bookmarkEnd w:id="4"/>
    </w:p>
    <w:p w14:paraId="62616A35" w14:textId="77777777" w:rsidR="005B62B4" w:rsidRPr="00930AB0" w:rsidRDefault="005B62B4" w:rsidP="0026040B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 xml:space="preserve">за нарушение сроков начала оказания Услуг Исполнитель уплачивает пеню в размере </w:t>
      </w:r>
      <w:permStart w:id="850153945" w:edGrp="everyone"/>
      <w:r w:rsidRPr="00930AB0">
        <w:rPr>
          <w:rFonts w:ascii="Tahoma" w:hAnsi="Tahoma" w:cs="Tahoma"/>
          <w:szCs w:val="20"/>
        </w:rPr>
        <w:t xml:space="preserve">0,2 % (двух десятых процента) от Цены Услуг </w:t>
      </w:r>
      <w:permEnd w:id="850153945"/>
      <w:r w:rsidRPr="00930AB0">
        <w:rPr>
          <w:rFonts w:ascii="Tahoma" w:hAnsi="Tahoma" w:cs="Tahoma"/>
          <w:szCs w:val="20"/>
        </w:rPr>
        <w:t>за каждый день просрочки до фактического начала оказания Услуг.</w:t>
      </w:r>
    </w:p>
    <w:p w14:paraId="4E346585" w14:textId="3C760C6B" w:rsidR="005B62B4" w:rsidRPr="00930AB0" w:rsidRDefault="005B62B4" w:rsidP="0026040B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 xml:space="preserve">за нарушение периодичности оказания услуг Исполнитель выплачивает по письменному требованию Заказчика </w:t>
      </w:r>
      <w:permStart w:id="716847258" w:edGrp="everyone"/>
      <w:r w:rsidRPr="00930AB0">
        <w:rPr>
          <w:rFonts w:ascii="Tahoma" w:hAnsi="Tahoma" w:cs="Tahoma"/>
          <w:szCs w:val="20"/>
        </w:rPr>
        <w:t xml:space="preserve">штраф в размере </w:t>
      </w:r>
      <w:r w:rsidR="00213176">
        <w:rPr>
          <w:rFonts w:ascii="Tahoma" w:hAnsi="Tahoma" w:cs="Tahoma"/>
          <w:szCs w:val="20"/>
        </w:rPr>
        <w:t>10000</w:t>
      </w:r>
      <w:r w:rsidRPr="00930AB0">
        <w:rPr>
          <w:rFonts w:ascii="Tahoma" w:hAnsi="Tahoma" w:cs="Tahoma"/>
          <w:szCs w:val="20"/>
        </w:rPr>
        <w:t xml:space="preserve"> рублей за каждый такой установленный факт нарушения</w:t>
      </w:r>
      <w:permEnd w:id="716847258"/>
      <w:r w:rsidRPr="00930AB0">
        <w:rPr>
          <w:rFonts w:ascii="Tahoma" w:hAnsi="Tahoma" w:cs="Tahoma"/>
          <w:szCs w:val="20"/>
        </w:rPr>
        <w:t>.</w:t>
      </w:r>
    </w:p>
    <w:p w14:paraId="4B27793B" w14:textId="77777777" w:rsidR="005B62B4" w:rsidRPr="00930AB0" w:rsidRDefault="005B62B4" w:rsidP="0026040B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 xml:space="preserve"> при не выставлении счета-фактуры в порядке и сроки, предусмотренные Договором, а равно, при нарушении установленных законодательством требований к его заполнению, сумма авансового платежа и/или стоимость Услуг в полном размере признается коммерческим кредитом, и на нее подлежат начислению проценты, исходя из 1/183 (одной сто восемьдесят третьей) Ключевой ставки, установленной Центральным банком РФ, за каждый день, начиная с даты перечисления авансового платежа и/или отгрузки и до даты получения Заказчиком надлежащим образом оформленного счета-фактуры или возврата аванса в полном объеме. При частичном возврате либо частичном зачете проценты подлежат начислению на оставшуюся сумму авансового платежа.</w:t>
      </w:r>
      <w:permStart w:id="1273454836" w:edGrp="everyone"/>
    </w:p>
    <w:p w14:paraId="4462A513" w14:textId="77777777" w:rsidR="005B62B4" w:rsidRPr="00930AB0" w:rsidRDefault="005B62B4" w:rsidP="0026040B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Исполнителем порядка обеспечения расходными материалами</w:t>
      </w:r>
      <w:r w:rsidR="009A5CB1" w:rsidRPr="00930AB0">
        <w:rPr>
          <w:rFonts w:ascii="Tahoma" w:hAnsi="Tahoma" w:cs="Tahoma"/>
          <w:szCs w:val="20"/>
        </w:rPr>
        <w:t>,</w:t>
      </w:r>
      <w:r w:rsidRPr="00930AB0">
        <w:rPr>
          <w:rFonts w:ascii="Tahoma" w:hAnsi="Tahoma" w:cs="Tahoma"/>
          <w:szCs w:val="20"/>
        </w:rPr>
        <w:t xml:space="preserve"> моющими средствами</w:t>
      </w:r>
      <w:r w:rsidR="009A5CB1" w:rsidRPr="00930AB0">
        <w:rPr>
          <w:rFonts w:ascii="Tahoma" w:hAnsi="Tahoma" w:cs="Tahoma"/>
          <w:szCs w:val="20"/>
        </w:rPr>
        <w:t xml:space="preserve">, уборочным инвентарем и </w:t>
      </w:r>
      <w:r w:rsidR="00E61DC8" w:rsidRPr="00930AB0">
        <w:rPr>
          <w:rFonts w:ascii="Tahoma" w:hAnsi="Tahoma" w:cs="Tahoma"/>
          <w:szCs w:val="20"/>
        </w:rPr>
        <w:t>инструментами, предусмотренного</w:t>
      </w:r>
      <w:r w:rsidRPr="00930AB0">
        <w:rPr>
          <w:rFonts w:ascii="Tahoma" w:hAnsi="Tahoma" w:cs="Tahoma"/>
          <w:szCs w:val="20"/>
        </w:rPr>
        <w:t xml:space="preserve"> положениями п. 5.1.3 настоящего Договора, Исполнитель выплачивает по письменному требованию Заказчика штраф в размере 10 000 (десяти тысяч) рублей за каждый такой установленный факт нарушения.</w:t>
      </w:r>
    </w:p>
    <w:p w14:paraId="17639F2C" w14:textId="77777777" w:rsidR="0086675B" w:rsidRDefault="005B62B4" w:rsidP="0026040B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•</w:t>
      </w:r>
      <w:r w:rsidRPr="00930AB0">
        <w:rPr>
          <w:rFonts w:ascii="Tahoma" w:hAnsi="Tahoma" w:cs="Tahoma"/>
          <w:szCs w:val="20"/>
        </w:rPr>
        <w:tab/>
        <w:t>За нарушение Исполнителем п.3.2. Договора, Исполнитель выплачивает по письменному</w:t>
      </w:r>
      <w:r w:rsidR="00793C9E" w:rsidRPr="00930AB0">
        <w:rPr>
          <w:rFonts w:ascii="Tahoma" w:hAnsi="Tahoma" w:cs="Tahoma"/>
          <w:szCs w:val="20"/>
        </w:rPr>
        <w:t xml:space="preserve"> </w:t>
      </w:r>
      <w:r w:rsidRPr="00930AB0">
        <w:rPr>
          <w:rFonts w:ascii="Tahoma" w:hAnsi="Tahoma" w:cs="Tahoma"/>
          <w:szCs w:val="20"/>
        </w:rPr>
        <w:t>требованию Заказчика штраф в размере 10 000 (десяти тысяч) рубле</w:t>
      </w:r>
    </w:p>
    <w:p w14:paraId="63DE2995" w14:textId="77777777" w:rsidR="005B62B4" w:rsidRPr="00930AB0" w:rsidRDefault="005B62B4" w:rsidP="0026040B">
      <w:pPr>
        <w:widowControl w:val="0"/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й за каждый тако</w:t>
      </w:r>
      <w:r w:rsidR="009A5CB1" w:rsidRPr="00930AB0">
        <w:rPr>
          <w:rFonts w:ascii="Tahoma" w:hAnsi="Tahoma" w:cs="Tahoma"/>
          <w:szCs w:val="20"/>
        </w:rPr>
        <w:t>й установленный</w:t>
      </w:r>
      <w:r w:rsidR="00793C9E" w:rsidRPr="00930AB0">
        <w:rPr>
          <w:rFonts w:ascii="Tahoma" w:hAnsi="Tahoma" w:cs="Tahoma"/>
          <w:szCs w:val="20"/>
        </w:rPr>
        <w:t xml:space="preserve"> </w:t>
      </w:r>
      <w:r w:rsidR="009A5CB1" w:rsidRPr="00930AB0">
        <w:rPr>
          <w:rFonts w:ascii="Tahoma" w:hAnsi="Tahoma" w:cs="Tahoma"/>
          <w:szCs w:val="20"/>
        </w:rPr>
        <w:t>факт нарушения.</w:t>
      </w:r>
    </w:p>
    <w:permEnd w:id="1273454836"/>
    <w:p w14:paraId="5CEE27B9" w14:textId="77777777" w:rsidR="00793C9E" w:rsidRPr="00930AB0" w:rsidRDefault="00793C9E" w:rsidP="00793C9E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r w:rsidRPr="00930AB0">
        <w:rPr>
          <w:rFonts w:ascii="Tahoma" w:eastAsia="Times New Roman" w:hAnsi="Tahoma" w:cs="Tahoma"/>
          <w:szCs w:val="20"/>
        </w:rPr>
        <w:t>За ненадлежащее исполнение Исполнителем</w:t>
      </w:r>
      <w:r w:rsidR="0047555A">
        <w:rPr>
          <w:rFonts w:ascii="Tahoma" w:eastAsia="Times New Roman" w:hAnsi="Tahoma" w:cs="Tahoma"/>
          <w:szCs w:val="20"/>
        </w:rPr>
        <w:t xml:space="preserve"> обязательств</w:t>
      </w:r>
      <w:r w:rsidRPr="00930AB0">
        <w:rPr>
          <w:rFonts w:ascii="Tahoma" w:eastAsia="Times New Roman" w:hAnsi="Tahoma" w:cs="Tahoma"/>
          <w:szCs w:val="20"/>
        </w:rPr>
        <w:t>, предусмотренных п.3.</w:t>
      </w:r>
      <w:permStart w:id="808391785" w:edGrp="everyone"/>
      <w:r w:rsidRPr="00930AB0">
        <w:rPr>
          <w:rFonts w:ascii="Tahoma" w:eastAsia="Times New Roman" w:hAnsi="Tahoma" w:cs="Tahoma"/>
          <w:szCs w:val="20"/>
        </w:rPr>
        <w:t>7</w:t>
      </w:r>
      <w:permEnd w:id="808391785"/>
      <w:r w:rsidRPr="00930AB0">
        <w:rPr>
          <w:rFonts w:ascii="Tahoma" w:eastAsia="Times New Roman" w:hAnsi="Tahoma" w:cs="Tahoma"/>
          <w:szCs w:val="20"/>
        </w:rPr>
        <w:t xml:space="preserve">. Договора, Исполнитель уплачивает Заказчику неустойку в размере </w:t>
      </w:r>
      <w:permStart w:id="2027567727" w:edGrp="everyone"/>
      <w:r w:rsidRPr="00930AB0">
        <w:rPr>
          <w:rFonts w:ascii="Tahoma" w:eastAsia="Times New Roman" w:hAnsi="Tahoma" w:cs="Tahoma"/>
          <w:szCs w:val="20"/>
        </w:rPr>
        <w:t>0,05% (пять сотых процента) от Цены Договора (стоимости Услуг), указанной в п. 2.1. Договора</w:t>
      </w:r>
      <w:permEnd w:id="2027567727"/>
      <w:r w:rsidRPr="00930AB0">
        <w:rPr>
          <w:rFonts w:ascii="Tahoma" w:eastAsia="Times New Roman" w:hAnsi="Tahoma" w:cs="Tahoma"/>
          <w:szCs w:val="20"/>
        </w:rPr>
        <w:t>, за каждый день просрочки, начиная с первого дня просрочки и до дня предоставления информации и копий документов Заказчику.</w:t>
      </w:r>
      <w:permStart w:id="156507237" w:edGrp="everyone"/>
    </w:p>
    <w:p w14:paraId="79A0229B" w14:textId="7ED604AA" w:rsidR="00793C9E" w:rsidRPr="00B47D91" w:rsidRDefault="00793C9E" w:rsidP="00B47D91">
      <w:pPr>
        <w:pStyle w:val="afffa"/>
        <w:widowControl w:val="0"/>
        <w:numPr>
          <w:ilvl w:val="0"/>
          <w:numId w:val="39"/>
        </w:numPr>
        <w:shd w:val="clear" w:color="auto" w:fill="FFFFFF"/>
        <w:tabs>
          <w:tab w:val="left" w:pos="567"/>
          <w:tab w:val="left" w:pos="1134"/>
        </w:tabs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Tahoma" w:hAnsi="Tahoma" w:cs="Tahoma"/>
          <w:szCs w:val="20"/>
        </w:rPr>
      </w:pPr>
      <w:bookmarkStart w:id="5" w:name="_Ref328989777"/>
      <w:r w:rsidRPr="00B47D91">
        <w:rPr>
          <w:rFonts w:ascii="Tahoma" w:hAnsi="Tahoma" w:cs="Tahoma"/>
          <w:szCs w:val="20"/>
        </w:rPr>
        <w:t xml:space="preserve">За нарушение Исполнителем пропускного и </w:t>
      </w:r>
      <w:proofErr w:type="spellStart"/>
      <w:r w:rsidRPr="00B47D91">
        <w:rPr>
          <w:rFonts w:ascii="Tahoma" w:hAnsi="Tahoma" w:cs="Tahoma"/>
          <w:bCs/>
          <w:szCs w:val="20"/>
        </w:rPr>
        <w:t>внутриобъектового</w:t>
      </w:r>
      <w:proofErr w:type="spellEnd"/>
      <w:r w:rsidRPr="00B47D91">
        <w:rPr>
          <w:rFonts w:ascii="Tahoma" w:hAnsi="Tahoma" w:cs="Tahoma"/>
          <w:szCs w:val="20"/>
        </w:rPr>
        <w:t xml:space="preserve"> режима, действующего на территории Заказчика, Исполнитель выплачивает по письменному требованию Заказчика штраф в размере 10 000 (десяти тысяч) рублей за каждый такой установленный факт нарушения.</w:t>
      </w:r>
      <w:bookmarkEnd w:id="5"/>
    </w:p>
    <w:p w14:paraId="737DEB8F" w14:textId="74B2F6E2" w:rsidR="00B47D91" w:rsidRPr="00B47D91" w:rsidRDefault="00B47D91" w:rsidP="00B47D91">
      <w:pPr>
        <w:pStyle w:val="afffa"/>
        <w:numPr>
          <w:ilvl w:val="0"/>
          <w:numId w:val="39"/>
        </w:numPr>
        <w:spacing w:after="0" w:line="240" w:lineRule="auto"/>
        <w:ind w:left="0" w:hanging="11"/>
        <w:jc w:val="both"/>
        <w:rPr>
          <w:rFonts w:ascii="Tahoma" w:hAnsi="Tahoma" w:cs="Tahoma"/>
          <w:color w:val="000000" w:themeColor="text1"/>
          <w:szCs w:val="20"/>
        </w:rPr>
      </w:pPr>
      <w:r w:rsidRPr="00B47D91">
        <w:rPr>
          <w:rFonts w:ascii="Tahoma" w:hAnsi="Tahoma" w:cs="Tahoma"/>
          <w:color w:val="000000" w:themeColor="text1"/>
          <w:szCs w:val="20"/>
        </w:rPr>
        <w:t>За нарушение работниками Исполнителя, привлеченными им соисполнителями (субпоставщиками, субподрядчиками) и/или их работниками запрета на осуществление фотосъемки и/или видеосъемки, аудиозаписи на территории Заказчика (Объекта), Исполнитель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Заказчика) фотоматериалов и/или видеоматериалов, аудиоматериалов, сделанных на территории Объекта работниками Исполнителя, привлеченными им соисполнителями (субпоставщиками, субподрядчиками) и/или их работниками, а также фотоматериалов и/или видеоматериалов, аудиоматериалов, предоставленных Исполнителю Заказчиком в рамках исполнения договора, Исполнитель обязан выплатить штраф в размере 1 000 000 рублей за каждый случай нарушения</w:t>
      </w:r>
      <w:r>
        <w:rPr>
          <w:rFonts w:ascii="Tahoma" w:hAnsi="Tahoma" w:cs="Tahoma"/>
          <w:color w:val="000000" w:themeColor="text1"/>
          <w:szCs w:val="20"/>
        </w:rPr>
        <w:t>.</w:t>
      </w:r>
    </w:p>
    <w:p w14:paraId="0F5C9C62" w14:textId="77777777" w:rsidR="0019212C" w:rsidRPr="00930AB0" w:rsidRDefault="0019212C" w:rsidP="00EC09AB">
      <w:pPr>
        <w:numPr>
          <w:ilvl w:val="1"/>
          <w:numId w:val="5"/>
        </w:numPr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6" w:name="_Ref327954355"/>
      <w:bookmarkStart w:id="7" w:name="_Ref273619007"/>
      <w:permEnd w:id="156507237"/>
      <w:r w:rsidRPr="00930AB0">
        <w:rPr>
          <w:rFonts w:ascii="Tahoma" w:hAnsi="Tahoma" w:cs="Tahoma"/>
          <w:szCs w:val="20"/>
        </w:rPr>
        <w:t xml:space="preserve">Исполнитель несёт ответственность за допущенные им при оказании </w:t>
      </w:r>
      <w:r w:rsidR="00DF488B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 xml:space="preserve"> нарушения </w:t>
      </w:r>
      <w:r w:rsidR="00187E02" w:rsidRPr="00930AB0">
        <w:rPr>
          <w:rFonts w:ascii="Tahoma" w:hAnsi="Tahoma" w:cs="Tahoma"/>
          <w:szCs w:val="20"/>
        </w:rPr>
        <w:t>законодательства Российской Федерации</w:t>
      </w:r>
      <w:r w:rsidRPr="00930AB0">
        <w:rPr>
          <w:rFonts w:ascii="Tahoma" w:hAnsi="Tahoma" w:cs="Tahoma"/>
          <w:szCs w:val="20"/>
        </w:rPr>
        <w:t>, включая оплату штрафов, пеней, а также по возмещению причиненного в связи с этим вреда. В случае, если Заказчик был привлечен к ответственности за вышеуказанные нарушения, Исполнитель обязуется возместить Заказчику все причиненные убытки.</w:t>
      </w:r>
      <w:bookmarkEnd w:id="6"/>
      <w:r w:rsidRPr="00930AB0">
        <w:rPr>
          <w:rFonts w:ascii="Tahoma" w:hAnsi="Tahoma" w:cs="Tahoma"/>
          <w:szCs w:val="20"/>
        </w:rPr>
        <w:t xml:space="preserve"> </w:t>
      </w:r>
      <w:bookmarkEnd w:id="7"/>
      <w:permStart w:id="2049377342" w:edGrp="everyone"/>
    </w:p>
    <w:p w14:paraId="6EE809AE" w14:textId="3898CE00" w:rsidR="0019212C" w:rsidRPr="00930AB0" w:rsidRDefault="0019212C" w:rsidP="00EC09A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bookmarkStart w:id="8" w:name="_Ref327954364"/>
      <w:r w:rsidRPr="00930AB0">
        <w:rPr>
          <w:rFonts w:ascii="Tahoma" w:hAnsi="Tahoma" w:cs="Tahoma"/>
          <w:szCs w:val="20"/>
        </w:rPr>
        <w:t xml:space="preserve">При возникновении пожаров, аварий, несчастных случаев и иных инцидентов с работниками Заказчика, произошедших в процессе оказания </w:t>
      </w:r>
      <w:r w:rsidR="00DF488B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 xml:space="preserve"> по обстоятельствам, за которые отвечает Исполнитель, Исполнитель обязуется возместить Заказчику причиненные ему убытки.</w:t>
      </w:r>
      <w:bookmarkEnd w:id="8"/>
    </w:p>
    <w:permEnd w:id="2049377342"/>
    <w:p w14:paraId="5D485F99" w14:textId="4BEAC7BC" w:rsidR="00505789" w:rsidRPr="00930AB0" w:rsidRDefault="00505789" w:rsidP="0026040B">
      <w:pPr>
        <w:pStyle w:val="afffa"/>
        <w:numPr>
          <w:ilvl w:val="1"/>
          <w:numId w:val="5"/>
        </w:numPr>
        <w:tabs>
          <w:tab w:val="clear" w:pos="1866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lastRenderedPageBreak/>
        <w:t xml:space="preserve">Заказчик имеет право удержать, зачесть и/или иным </w:t>
      </w:r>
      <w:r w:rsidR="000C205B">
        <w:rPr>
          <w:rFonts w:ascii="Tahoma" w:hAnsi="Tahoma" w:cs="Tahoma"/>
          <w:szCs w:val="20"/>
        </w:rPr>
        <w:t xml:space="preserve">способом </w:t>
      </w:r>
      <w:r w:rsidRPr="00930AB0">
        <w:rPr>
          <w:rFonts w:ascii="Tahoma" w:hAnsi="Tahoma" w:cs="Tahoma"/>
          <w:szCs w:val="20"/>
        </w:rPr>
        <w:t>обратить в свою пользу любые суммы, которые Заказчик выставил (начислил или предъявил) Исполнителю, в соответствии с Договором и законодательством РФ, включая неустойки, штрафы, пени и убытки из любых платежей, производимых или причитающихся Исполнителю, путем направления Исполнителю письменного уведомления. С момента получения Исполнителем такого письменного уведомления от Заказчика, соответствующие обязательства Сторон является прекращенным исполнением в соответствующей части.</w:t>
      </w:r>
    </w:p>
    <w:p w14:paraId="3C885822" w14:textId="77777777" w:rsidR="0019212C" w:rsidRPr="00930AB0" w:rsidRDefault="0019212C" w:rsidP="00EC09A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Уплата предусмотренных </w:t>
      </w:r>
      <w:r w:rsidR="00E31764" w:rsidRPr="00930AB0">
        <w:rPr>
          <w:rFonts w:ascii="Tahoma" w:hAnsi="Tahoma" w:cs="Tahoma"/>
          <w:szCs w:val="20"/>
        </w:rPr>
        <w:t>настоящим Разделом Договора</w:t>
      </w:r>
      <w:r w:rsidR="00F76C4F" w:rsidRPr="00930AB0">
        <w:rPr>
          <w:rFonts w:ascii="Tahoma" w:hAnsi="Tahoma" w:cs="Tahoma"/>
          <w:szCs w:val="20"/>
        </w:rPr>
        <w:t xml:space="preserve"> </w:t>
      </w:r>
      <w:r w:rsidRPr="00930AB0">
        <w:rPr>
          <w:rFonts w:ascii="Tahoma" w:hAnsi="Tahoma" w:cs="Tahoma"/>
          <w:szCs w:val="20"/>
        </w:rPr>
        <w:t xml:space="preserve">сумм не освобождает Исполнителя от исполнения обязательств по настоящему Договору. </w:t>
      </w:r>
    </w:p>
    <w:p w14:paraId="55A9EB3D" w14:textId="77777777" w:rsidR="0019212C" w:rsidRPr="00930AB0" w:rsidRDefault="0019212C" w:rsidP="00EC09A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Убытки, причиненные Исполнителем Заказчику, подлежат возмещению Исполнителем в полном размере сверх неустойки, взыскиваемой за нарушение Исполнителем своих обязательств по настоящему Договору.</w:t>
      </w:r>
    </w:p>
    <w:p w14:paraId="72B269A9" w14:textId="77777777" w:rsidR="00505789" w:rsidRPr="00930AB0" w:rsidRDefault="00505789" w:rsidP="0026040B">
      <w:pPr>
        <w:pStyle w:val="afffa"/>
        <w:numPr>
          <w:ilvl w:val="1"/>
          <w:numId w:val="5"/>
        </w:numPr>
        <w:tabs>
          <w:tab w:val="clear" w:pos="1866"/>
          <w:tab w:val="num" w:pos="709"/>
          <w:tab w:val="left" w:pos="1134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Заказчик вправе предоставить Исполнителю отсрочку или рассрочку уплаты неустойки, штрафов, пеней, убытков или иных денежных средств, причитающихся Заказчику в соответствии с Договором.</w:t>
      </w:r>
    </w:p>
    <w:p w14:paraId="418C64D1" w14:textId="77777777" w:rsidR="00547EF0" w:rsidRPr="00930AB0" w:rsidRDefault="00DD0379" w:rsidP="00EC09A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Настоящим Стороны договорились о том, что неосуществление  Заказчиком своего  права  по Договору при наступлении обстоятельств, служащих основанием для осуществления такого права, не  является отказом от осуществления права, и не лишает Заказчика права на осуществление своего права по Договору по тем же основаниям</w:t>
      </w:r>
      <w:r w:rsidR="003878D4" w:rsidRPr="00930AB0">
        <w:rPr>
          <w:rFonts w:ascii="Tahoma" w:hAnsi="Tahoma" w:cs="Tahoma"/>
          <w:szCs w:val="20"/>
        </w:rPr>
        <w:t>.</w:t>
      </w:r>
      <w:permStart w:id="2136373135" w:edGrp="everyone"/>
    </w:p>
    <w:p w14:paraId="7001FF52" w14:textId="624CAAD2" w:rsidR="00434FE4" w:rsidRPr="00743736" w:rsidRDefault="00743736" w:rsidP="00743736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Исполнитель</w:t>
      </w:r>
      <w:r w:rsidR="00434FE4" w:rsidRPr="00743736">
        <w:rPr>
          <w:rFonts w:ascii="Tahoma" w:hAnsi="Tahoma" w:cs="Tahoma"/>
          <w:szCs w:val="20"/>
        </w:rPr>
        <w:t xml:space="preserve"> в соответствии со ст.406.1 ГК РФ возмещает </w:t>
      </w:r>
      <w:r>
        <w:rPr>
          <w:rFonts w:ascii="Tahoma" w:hAnsi="Tahoma" w:cs="Tahoma"/>
          <w:szCs w:val="20"/>
        </w:rPr>
        <w:t>Заказчику</w:t>
      </w:r>
      <w:r w:rsidR="00434FE4" w:rsidRPr="00743736">
        <w:rPr>
          <w:rFonts w:ascii="Tahoma" w:hAnsi="Tahoma" w:cs="Tahoma"/>
          <w:szCs w:val="20"/>
        </w:rPr>
        <w:t xml:space="preserve"> все имущественные потери последнего, связанные с невозможностью уменьшения </w:t>
      </w:r>
      <w:r w:rsidR="00C349D4">
        <w:rPr>
          <w:rFonts w:ascii="Tahoma" w:hAnsi="Tahoma" w:cs="Tahoma"/>
          <w:szCs w:val="20"/>
        </w:rPr>
        <w:t>Заказчиком</w:t>
      </w:r>
      <w:r w:rsidRPr="00743736">
        <w:rPr>
          <w:rFonts w:ascii="Tahoma" w:hAnsi="Tahoma" w:cs="Tahoma"/>
          <w:szCs w:val="20"/>
        </w:rPr>
        <w:t xml:space="preserve"> </w:t>
      </w:r>
      <w:r w:rsidR="00434FE4" w:rsidRPr="00743736">
        <w:rPr>
          <w:rFonts w:ascii="Tahoma" w:hAnsi="Tahoma" w:cs="Tahoma"/>
          <w:szCs w:val="20"/>
        </w:rPr>
        <w:t xml:space="preserve">налоговой базы (в том числе возврата (возмещения) налога) и (или) суммы подлежащего уплате налога по операциям с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</w:t>
      </w:r>
      <w:r w:rsidR="00434FE4" w:rsidRPr="00743736">
        <w:rPr>
          <w:rFonts w:ascii="Tahoma" w:hAnsi="Tahoma" w:cs="Tahoma"/>
          <w:szCs w:val="20"/>
        </w:rPr>
        <w:t xml:space="preserve">и (или) третьими лицами (подрядчиками/соисполнителями), привлеченными </w:t>
      </w:r>
      <w:r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 xml:space="preserve"> </w:t>
      </w:r>
      <w:r w:rsidR="00434FE4" w:rsidRPr="00743736">
        <w:rPr>
          <w:rFonts w:ascii="Tahoma" w:hAnsi="Tahoma" w:cs="Tahoma"/>
          <w:szCs w:val="20"/>
        </w:rPr>
        <w:t>для исполнения настоящего Договора, в том числе возникшие в связи с:</w:t>
      </w:r>
    </w:p>
    <w:p w14:paraId="17ACCDC0" w14:textId="77777777" w:rsidR="00434FE4" w:rsidRPr="00743736" w:rsidRDefault="00434FE4" w:rsidP="0074373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отказом в применении вычетов НДС и, как следствие, отказом в возмещении НДС;</w:t>
      </w:r>
    </w:p>
    <w:p w14:paraId="5B5DF406" w14:textId="7CDB5252" w:rsidR="00434FE4" w:rsidRPr="00743736" w:rsidRDefault="00434FE4" w:rsidP="0074373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- предъявлением налоговыми органами требований об уплате налогов (пеней, штрафов), </w:t>
      </w:r>
      <w:proofErr w:type="spellStart"/>
      <w:r w:rsidRPr="00743736">
        <w:rPr>
          <w:rFonts w:ascii="Tahoma" w:hAnsi="Tahoma" w:cs="Tahoma"/>
          <w:szCs w:val="20"/>
        </w:rPr>
        <w:t>доначисленных</w:t>
      </w:r>
      <w:proofErr w:type="spellEnd"/>
      <w:r w:rsidRPr="00743736">
        <w:rPr>
          <w:rFonts w:ascii="Tahoma" w:hAnsi="Tahoma" w:cs="Tahoma"/>
          <w:szCs w:val="20"/>
        </w:rPr>
        <w:t xml:space="preserve"> по операциям в рамках настоящего Договора, в связи с отказом в применении налоговых вычетов по НДС и (или) исключения стоимости </w:t>
      </w:r>
      <w:r w:rsidR="00743736">
        <w:rPr>
          <w:rFonts w:ascii="Tahoma" w:hAnsi="Tahoma" w:cs="Tahoma"/>
          <w:szCs w:val="20"/>
        </w:rPr>
        <w:t>оказанных услуг</w:t>
      </w:r>
      <w:r w:rsidRPr="00743736">
        <w:rPr>
          <w:rFonts w:ascii="Tahoma" w:hAnsi="Tahoma" w:cs="Tahoma"/>
          <w:szCs w:val="20"/>
        </w:rPr>
        <w:t xml:space="preserve"> из расходов по налогу на прибыль организаций по причинам, связанным с </w:t>
      </w:r>
      <w:r w:rsidR="00743736">
        <w:rPr>
          <w:rFonts w:ascii="Tahoma" w:hAnsi="Tahoma" w:cs="Tahoma"/>
          <w:szCs w:val="20"/>
        </w:rPr>
        <w:t>Исполнителем</w:t>
      </w:r>
      <w:r w:rsidRPr="00743736">
        <w:rPr>
          <w:rFonts w:ascii="Tahoma" w:hAnsi="Tahoma" w:cs="Tahoma"/>
          <w:szCs w:val="20"/>
        </w:rPr>
        <w:t>.</w:t>
      </w:r>
    </w:p>
    <w:p w14:paraId="3E6769A4" w14:textId="77777777" w:rsidR="00434FE4" w:rsidRPr="00743736" w:rsidRDefault="00434FE4" w:rsidP="0074373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Потери считаются возникшими с момента предъявления налоговыми органами соответствующих требований об уплате налога (сбора) </w:t>
      </w:r>
      <w:r w:rsidRPr="00743736">
        <w:rPr>
          <w:rFonts w:ascii="Tahoma" w:hAnsi="Tahoma" w:cs="Tahoma"/>
          <w:strike/>
          <w:szCs w:val="20"/>
        </w:rPr>
        <w:t>и</w:t>
      </w:r>
      <w:r w:rsidRPr="00743736">
        <w:rPr>
          <w:rFonts w:ascii="Tahoma" w:hAnsi="Tahoma" w:cs="Tahoma"/>
          <w:szCs w:val="20"/>
        </w:rPr>
        <w:t xml:space="preserve"> или получения следующих решений налогового органа:</w:t>
      </w:r>
    </w:p>
    <w:p w14:paraId="204C7BCB" w14:textId="77777777" w:rsidR="00434FE4" w:rsidRPr="00743736" w:rsidRDefault="00434FE4" w:rsidP="0074373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решения об отказе в возмещении (о возмещении частично) НДС;</w:t>
      </w:r>
    </w:p>
    <w:p w14:paraId="3135CB9A" w14:textId="77777777" w:rsidR="00434FE4" w:rsidRPr="00743736" w:rsidRDefault="00434FE4" w:rsidP="00743736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>- решения о привлечении к ответственности (отказе в привлечении к ответственности) за совершение налогового правонарушения.</w:t>
      </w:r>
    </w:p>
    <w:p w14:paraId="77D096E7" w14:textId="3813599F" w:rsidR="00434FE4" w:rsidRPr="00743736" w:rsidRDefault="00434FE4" w:rsidP="0074373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Указанные имущественные потери возмещаются в размере сумм, взысканных (предъявленных), в том числе в размере сумм НДС, в вычете которых было отказано </w:t>
      </w:r>
      <w:r w:rsidR="00743736">
        <w:rPr>
          <w:rFonts w:ascii="Tahoma" w:hAnsi="Tahoma" w:cs="Tahoma"/>
          <w:szCs w:val="20"/>
        </w:rPr>
        <w:t>Заказчику</w:t>
      </w:r>
      <w:r w:rsidRPr="00743736">
        <w:rPr>
          <w:rFonts w:ascii="Tahoma" w:hAnsi="Tahoma" w:cs="Tahoma"/>
          <w:szCs w:val="20"/>
        </w:rPr>
        <w:t xml:space="preserve">, и/или уплаченных им на основании решений, требований или актов налоговых проверок налоговых органов. При этом факт оспаривания этих налоговых доначислений (отказов в вычете НДС) в вышестоящем налоговом органе или суде не влияет на обязанность </w:t>
      </w:r>
      <w:r w:rsidR="00743736">
        <w:rPr>
          <w:rFonts w:ascii="Tahoma" w:hAnsi="Tahoma" w:cs="Tahoma"/>
          <w:szCs w:val="20"/>
        </w:rPr>
        <w:t>Исполнителя</w:t>
      </w:r>
      <w:r w:rsidR="00743736" w:rsidRPr="00743736">
        <w:rPr>
          <w:rFonts w:ascii="Tahoma" w:hAnsi="Tahoma" w:cs="Tahoma"/>
          <w:szCs w:val="20"/>
        </w:rPr>
        <w:t xml:space="preserve"> </w:t>
      </w:r>
      <w:r w:rsidRPr="00743736">
        <w:rPr>
          <w:rFonts w:ascii="Tahoma" w:hAnsi="Tahoma" w:cs="Tahoma"/>
          <w:szCs w:val="20"/>
        </w:rPr>
        <w:t>возместить потери.</w:t>
      </w:r>
    </w:p>
    <w:p w14:paraId="0D8DFAE8" w14:textId="20703572" w:rsidR="00434FE4" w:rsidRPr="00743736" w:rsidRDefault="00434FE4" w:rsidP="00743736">
      <w:pPr>
        <w:pStyle w:val="afffa"/>
        <w:spacing w:after="0" w:line="240" w:lineRule="auto"/>
        <w:ind w:left="0" w:firstLine="720"/>
        <w:jc w:val="both"/>
        <w:rPr>
          <w:rFonts w:ascii="Tahoma" w:hAnsi="Tahoma" w:cs="Tahoma"/>
          <w:szCs w:val="20"/>
        </w:rPr>
      </w:pPr>
      <w:r w:rsidRPr="00743736">
        <w:rPr>
          <w:rFonts w:ascii="Tahoma" w:hAnsi="Tahoma" w:cs="Tahoma"/>
          <w:szCs w:val="20"/>
        </w:rPr>
        <w:t xml:space="preserve">Имущественные потери возмещаются </w:t>
      </w:r>
      <w:r w:rsidR="00743736">
        <w:rPr>
          <w:rFonts w:ascii="Tahoma" w:hAnsi="Tahoma" w:cs="Tahoma"/>
          <w:szCs w:val="20"/>
        </w:rPr>
        <w:t>Исполнителем</w:t>
      </w:r>
      <w:r w:rsidR="00743736" w:rsidRPr="00743736">
        <w:rPr>
          <w:rFonts w:ascii="Tahoma" w:hAnsi="Tahoma" w:cs="Tahoma"/>
          <w:szCs w:val="20"/>
        </w:rPr>
        <w:t xml:space="preserve"> </w:t>
      </w:r>
      <w:r w:rsidRPr="00743736">
        <w:rPr>
          <w:rFonts w:ascii="Tahoma" w:hAnsi="Tahoma" w:cs="Tahoma"/>
          <w:szCs w:val="20"/>
        </w:rPr>
        <w:t xml:space="preserve">в течение 7 дней с момента получения от </w:t>
      </w:r>
      <w:r w:rsidR="00743736">
        <w:rPr>
          <w:rFonts w:ascii="Tahoma" w:hAnsi="Tahoma" w:cs="Tahoma"/>
          <w:szCs w:val="20"/>
        </w:rPr>
        <w:t>Заказчика</w:t>
      </w:r>
      <w:r w:rsidRPr="00743736">
        <w:rPr>
          <w:rFonts w:ascii="Tahoma" w:hAnsi="Tahoma" w:cs="Tahoma"/>
          <w:szCs w:val="20"/>
        </w:rPr>
        <w:t xml:space="preserve"> письменного требования путем перечисления денежных средств на расчетный счет </w:t>
      </w:r>
      <w:r w:rsidR="00743736">
        <w:rPr>
          <w:rFonts w:ascii="Tahoma" w:hAnsi="Tahoma" w:cs="Tahoma"/>
          <w:szCs w:val="20"/>
        </w:rPr>
        <w:t>Заказчика</w:t>
      </w:r>
      <w:r w:rsidRPr="00743736">
        <w:rPr>
          <w:rFonts w:ascii="Tahoma" w:hAnsi="Tahoma" w:cs="Tahoma"/>
          <w:szCs w:val="20"/>
        </w:rPr>
        <w:t>.</w:t>
      </w:r>
    </w:p>
    <w:permEnd w:id="2136373135"/>
    <w:p w14:paraId="0D968966" w14:textId="77777777" w:rsidR="0019212C" w:rsidRPr="00930AB0" w:rsidRDefault="0019212C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Форс-мажор</w:t>
      </w:r>
    </w:p>
    <w:p w14:paraId="6321CEB7" w14:textId="77777777" w:rsidR="00143431" w:rsidRPr="00930AB0" w:rsidRDefault="00D00688" w:rsidP="00EC09A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eastAsiaTheme="majorEastAsi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 xml:space="preserve">Стороны освобождаются </w:t>
      </w:r>
      <w:r w:rsidR="00143431" w:rsidRPr="00930AB0">
        <w:rPr>
          <w:rFonts w:ascii="Tahoma" w:eastAsiaTheme="majorEastAsia" w:hAnsi="Tahoma" w:cs="Tahoma"/>
          <w:bCs/>
          <w:szCs w:val="20"/>
        </w:rPr>
        <w:t>от ответственности за частичное или полное неисполнение обязательств по Договору, если это неисполнение явилось следствием непреодолимой силы, возникшей после заключения Договора в результате обстоятельств чрезвычайного характера, которые Стороны не могли предвидеть и предотвратить.</w:t>
      </w:r>
    </w:p>
    <w:p w14:paraId="23043952" w14:textId="77777777" w:rsidR="00143431" w:rsidRPr="00930AB0" w:rsidRDefault="00D00688" w:rsidP="00EC09AB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eastAsiaTheme="majorEastAsia" w:hAnsi="Tahoma" w:cs="Tahoma"/>
          <w:bCs/>
          <w:szCs w:val="20"/>
        </w:rPr>
      </w:pPr>
      <w:r w:rsidRPr="00930AB0">
        <w:rPr>
          <w:rFonts w:ascii="Tahoma" w:hAnsi="Tahoma" w:cs="Tahoma"/>
          <w:szCs w:val="20"/>
        </w:rPr>
        <w:t>Под обстоятельствами непреодолимой силы (форс-мажорные обстоятельства)</w:t>
      </w:r>
      <w:r w:rsidR="00143431" w:rsidRPr="00930AB0">
        <w:rPr>
          <w:rFonts w:ascii="Tahoma" w:hAnsi="Tahoma" w:cs="Tahoma"/>
          <w:szCs w:val="20"/>
        </w:rPr>
        <w:t xml:space="preserve"> </w:t>
      </w:r>
      <w:r w:rsidR="00143431" w:rsidRPr="00930AB0">
        <w:rPr>
          <w:rFonts w:ascii="Tahoma" w:eastAsiaTheme="majorEastAsia" w:hAnsi="Tahoma" w:cs="Tahoma"/>
          <w:bCs/>
          <w:szCs w:val="20"/>
        </w:rPr>
        <w:t>понимаются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Сторонам. Форс-мажорными обстоятельствами в рамках Договора понимаются следующие объективно неконтролируемые явления: природные катаклизмы (пожары, наводнения, землетрясения, ураганы, снежные завалы, молния, оползни и другие стихийные бедствия); техногенные катастрофы; эпидемии; война и военные действия, объявленные или не объявленные; восстание; революция; мятеж; ядерная реакция или излучение; крупномасштабные забастовки; массовые волнения и беспорядки; террористические акты. При этом пожар и затопление помещений могут быть отнесены к обстоятельствам непреодолимой силы только при условии, что их возникновение связано с природными явлениями стихийного характера, а устранение невозможно по объективным, а не субъективным причинам. Не могут быть признаны непреодолимой силой обстоятельства, наступление которых зависело от воли или действий Стороны обязательства.</w:t>
      </w:r>
    </w:p>
    <w:p w14:paraId="7417B569" w14:textId="77777777" w:rsidR="00143431" w:rsidRPr="00930AB0" w:rsidRDefault="00D00688" w:rsidP="0026040B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1134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Не относится к обстоятельствам непреодолимой силы понижение/повышение температур наружного воздуха в зимнее/летнее время соответственно, атмосферные осадки в виде снега/дождя; противоправные действия третьих лиц; блокировка расчетного счета по любым основаниям; финансово-экономический кризис, недофинансирование и/или иные финансовые затруднения; отсутствие на рынке товаров, необходимых для исполнения обязательства; забастовки, не связанные с крупномасштабными забастовками; нарушение обязательств контрагентами, установление государством ограничений по ввозу или вывозу отдельных видов товаров и Продукции </w:t>
      </w:r>
      <w:r w:rsidR="00143431"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(«Эмбарго»)</w:t>
      </w:r>
    </w:p>
    <w:p w14:paraId="4C9766F1" w14:textId="77777777" w:rsidR="00143431" w:rsidRPr="00930AB0" w:rsidRDefault="00D00688" w:rsidP="0026040B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1134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lastRenderedPageBreak/>
        <w:t>При наступлении обстоятельств, указанных в п.</w:t>
      </w:r>
      <w:r w:rsidR="00EC09AB" w:rsidRPr="00930AB0">
        <w:rPr>
          <w:rFonts w:ascii="Tahoma" w:hAnsi="Tahoma" w:cs="Tahoma"/>
          <w:b w:val="0"/>
          <w:color w:val="auto"/>
          <w:sz w:val="20"/>
          <w:szCs w:val="20"/>
        </w:rPr>
        <w:t>8</w:t>
      </w:r>
      <w:r w:rsidR="00E31764" w:rsidRPr="00930AB0">
        <w:rPr>
          <w:rFonts w:ascii="Tahoma" w:hAnsi="Tahoma" w:cs="Tahoma"/>
          <w:b w:val="0"/>
          <w:color w:val="auto"/>
          <w:sz w:val="20"/>
          <w:szCs w:val="20"/>
        </w:rPr>
        <w:t>.2.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 xml:space="preserve"> Договора, каждая Сторона должна без проме</w:t>
      </w:r>
      <w:r w:rsidR="00D64A0B" w:rsidRPr="00930AB0">
        <w:rPr>
          <w:rFonts w:ascii="Tahoma" w:hAnsi="Tahoma" w:cs="Tahoma"/>
          <w:b w:val="0"/>
          <w:color w:val="auto"/>
          <w:sz w:val="20"/>
          <w:szCs w:val="20"/>
        </w:rPr>
        <w:t>дления, но не позднее 5 (Пяти) рабочих д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>ней с момента наступления таких обстоятельств известить о них в письменном виде другую Сторону. Извещение должно содержать сведения о характере обстоятельств, а также официальные документы, удостоверяющие наличие этих обстоятельств, и, по возможности, оценку их влияния на возможность исполнения Стороной своих обязательств по Договор</w:t>
      </w:r>
      <w:r w:rsidR="00143431" w:rsidRPr="00930AB0">
        <w:rPr>
          <w:rFonts w:ascii="Tahoma" w:hAnsi="Tahoma" w:cs="Tahoma"/>
          <w:b w:val="0"/>
          <w:color w:val="auto"/>
          <w:sz w:val="20"/>
          <w:szCs w:val="20"/>
        </w:rPr>
        <w:t>у.</w:t>
      </w:r>
    </w:p>
    <w:p w14:paraId="675517AC" w14:textId="77777777" w:rsidR="00143431" w:rsidRPr="00930AB0" w:rsidRDefault="00D00688" w:rsidP="0026040B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Сторона, не направившая либо несвоевременно направившая изв</w:t>
      </w:r>
      <w:r w:rsidR="00930AB0" w:rsidRPr="00930AB0">
        <w:rPr>
          <w:rFonts w:ascii="Tahoma" w:hAnsi="Tahoma" w:cs="Tahoma"/>
          <w:b w:val="0"/>
          <w:color w:val="auto"/>
          <w:sz w:val="20"/>
          <w:szCs w:val="20"/>
        </w:rPr>
        <w:t>ещение, предусмотренное в п. 8</w:t>
      </w:r>
      <w:r w:rsidRPr="00930AB0">
        <w:rPr>
          <w:rFonts w:ascii="Tahoma" w:hAnsi="Tahoma" w:cs="Tahoma"/>
          <w:b w:val="0"/>
          <w:color w:val="auto"/>
          <w:sz w:val="20"/>
          <w:szCs w:val="20"/>
        </w:rPr>
        <w:t>.4. Договора, обязана возместить другой Стороне причиненные такой просрочкой убытки</w:t>
      </w:r>
      <w:r w:rsidR="00143431" w:rsidRPr="00930AB0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4679FF72" w14:textId="77777777" w:rsidR="00143431" w:rsidRPr="00930AB0" w:rsidRDefault="00D00688" w:rsidP="0026040B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Неуведомление или несвоевременное уведомление другой Стороны лишает соответствующую Сторону права ссылаться на любое вышеуказанное обстоятельство, как на основание для освобождения от ответственности за неисполнение обязательств</w:t>
      </w:r>
      <w:r w:rsidR="00143431" w:rsidRPr="00930AB0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514989B6" w14:textId="77777777" w:rsidR="00143431" w:rsidRPr="00930AB0" w:rsidRDefault="00D00688" w:rsidP="0026040B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В случае наступления обстоятельств непреодолимой силы срок выполнения Стороной обязательств по Договору отодвигается соразмерно времени, в течение которого действуют эти обстоятельства и их последствия</w:t>
      </w:r>
      <w:r w:rsidR="00143431" w:rsidRPr="00930AB0">
        <w:rPr>
          <w:rFonts w:ascii="Tahoma" w:hAnsi="Tahoma" w:cs="Tahoma"/>
          <w:b w:val="0"/>
          <w:color w:val="auto"/>
          <w:sz w:val="20"/>
          <w:szCs w:val="20"/>
        </w:rPr>
        <w:t>.</w:t>
      </w:r>
    </w:p>
    <w:p w14:paraId="0D34E808" w14:textId="77777777" w:rsidR="00D00688" w:rsidRPr="00930AB0" w:rsidRDefault="00D00688" w:rsidP="0026040B">
      <w:pPr>
        <w:pStyle w:val="30"/>
        <w:keepNext w:val="0"/>
        <w:keepLines w:val="0"/>
        <w:widowControl w:val="0"/>
        <w:numPr>
          <w:ilvl w:val="1"/>
          <w:numId w:val="5"/>
        </w:numPr>
        <w:tabs>
          <w:tab w:val="clear" w:pos="1866"/>
          <w:tab w:val="num" w:pos="567"/>
          <w:tab w:val="num" w:pos="993"/>
        </w:tabs>
        <w:spacing w:before="0" w:line="240" w:lineRule="auto"/>
        <w:ind w:left="0" w:firstLine="0"/>
        <w:contextualSpacing/>
        <w:jc w:val="both"/>
        <w:rPr>
          <w:rFonts w:ascii="Tahoma" w:hAnsi="Tahoma" w:cs="Tahoma"/>
          <w:b w:val="0"/>
          <w:color w:val="auto"/>
          <w:sz w:val="20"/>
          <w:szCs w:val="20"/>
        </w:rPr>
      </w:pPr>
      <w:r w:rsidRPr="00930AB0">
        <w:rPr>
          <w:rFonts w:ascii="Tahoma" w:hAnsi="Tahoma" w:cs="Tahoma"/>
          <w:b w:val="0"/>
          <w:color w:val="auto"/>
          <w:sz w:val="20"/>
          <w:szCs w:val="20"/>
        </w:rPr>
        <w:t>Если обстоятельства непреодолимой силы действуют на протяжении трёх последовательных месяцев и не обнаруживают признаков прекращения, Договор может быть расторгнут одной из Сторон путем направления уведомления другой Стороне.</w:t>
      </w:r>
    </w:p>
    <w:p w14:paraId="41B63760" w14:textId="77777777" w:rsidR="00D00688" w:rsidRPr="00930AB0" w:rsidRDefault="00D00688" w:rsidP="0026040B">
      <w:pPr>
        <w:spacing w:after="0" w:line="240" w:lineRule="auto"/>
        <w:rPr>
          <w:rFonts w:ascii="Tahoma" w:hAnsi="Tahoma" w:cs="Tahoma"/>
          <w:b/>
          <w:bCs/>
          <w:szCs w:val="20"/>
        </w:rPr>
      </w:pPr>
    </w:p>
    <w:p w14:paraId="067727C2" w14:textId="77777777" w:rsidR="0019212C" w:rsidRPr="00930AB0" w:rsidRDefault="0019212C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Порядок разрешения споров</w:t>
      </w:r>
    </w:p>
    <w:p w14:paraId="243CF4B3" w14:textId="77777777" w:rsidR="00DD0379" w:rsidRPr="00930AB0" w:rsidRDefault="00DD0379" w:rsidP="0026040B">
      <w:pPr>
        <w:pStyle w:val="ConsPlusNormal"/>
        <w:numPr>
          <w:ilvl w:val="1"/>
          <w:numId w:val="5"/>
        </w:numPr>
        <w:tabs>
          <w:tab w:val="clear" w:pos="1866"/>
          <w:tab w:val="num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Отношения Сторон по Договору, касающиеся его исполнения, нарушения, прекращения или недействительности, в том числе не урегулированные Договором, регламентируются законодательством Российской Федерации.</w:t>
      </w:r>
    </w:p>
    <w:p w14:paraId="51844BD8" w14:textId="77777777" w:rsidR="00DD0379" w:rsidRPr="00930AB0" w:rsidRDefault="00DD0379" w:rsidP="0026040B">
      <w:pPr>
        <w:pStyle w:val="ConsPlusNormal"/>
        <w:numPr>
          <w:ilvl w:val="1"/>
          <w:numId w:val="5"/>
        </w:numPr>
        <w:tabs>
          <w:tab w:val="clear" w:pos="1866"/>
          <w:tab w:val="num" w:pos="426"/>
          <w:tab w:val="num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>Все споры, разногласия или требования, возникающие между Сторонами из Договора или в связи с ним, в том числе касающиеся его исполнения или нарушения, разрешаются в претензионном порядке. Претензия направляется Стороне по Договору с приложением подтверждающих з</w:t>
      </w:r>
      <w:r w:rsidR="00A00D05" w:rsidRPr="00930AB0">
        <w:rPr>
          <w:i w:val="0"/>
        </w:rPr>
        <w:t xml:space="preserve">аявленные требования документов. Срок рассмотрения претензий - </w:t>
      </w:r>
      <w:permStart w:id="816341309" w:edGrp="everyone"/>
      <w:r w:rsidR="00A00D05" w:rsidRPr="00930AB0">
        <w:rPr>
          <w:i w:val="0"/>
        </w:rPr>
        <w:t xml:space="preserve">10 (десять) рабочих </w:t>
      </w:r>
      <w:permEnd w:id="816341309"/>
      <w:r w:rsidR="00A00D05" w:rsidRPr="00930AB0">
        <w:rPr>
          <w:i w:val="0"/>
        </w:rPr>
        <w:t>дней с момента ее получения.</w:t>
      </w:r>
    </w:p>
    <w:p w14:paraId="5B5E8EFC" w14:textId="4CF49206" w:rsidR="00A00D05" w:rsidRPr="00930AB0" w:rsidRDefault="00A00D05" w:rsidP="0026040B">
      <w:pPr>
        <w:widowControl w:val="0"/>
        <w:numPr>
          <w:ilvl w:val="1"/>
          <w:numId w:val="5"/>
        </w:numPr>
        <w:tabs>
          <w:tab w:val="clear" w:pos="1866"/>
          <w:tab w:val="num" w:pos="426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permStart w:id="1276007251" w:edGrp="everyone"/>
      <w:r w:rsidR="00213176">
        <w:rPr>
          <w:rFonts w:ascii="Tahoma" w:hAnsi="Tahoma" w:cs="Tahoma"/>
          <w:i/>
          <w:szCs w:val="20"/>
        </w:rPr>
        <w:t>Пермского края</w:t>
      </w:r>
    </w:p>
    <w:permEnd w:id="1276007251"/>
    <w:p w14:paraId="55A03A81" w14:textId="77777777" w:rsidR="00A00D05" w:rsidRPr="00930AB0" w:rsidRDefault="00A00D05" w:rsidP="0026040B">
      <w:pPr>
        <w:spacing w:after="0" w:line="240" w:lineRule="auto"/>
        <w:rPr>
          <w:rFonts w:ascii="Tahoma" w:hAnsi="Tahoma" w:cs="Tahoma"/>
          <w:bCs/>
          <w:szCs w:val="20"/>
        </w:rPr>
      </w:pPr>
      <w:r w:rsidRPr="00930AB0">
        <w:rPr>
          <w:rFonts w:ascii="Tahoma" w:hAnsi="Tahoma" w:cs="Tahoma"/>
          <w:bCs/>
          <w:szCs w:val="20"/>
        </w:rPr>
        <w:t xml:space="preserve"> </w:t>
      </w:r>
    </w:p>
    <w:p w14:paraId="7EF14259" w14:textId="77777777" w:rsidR="0019212C" w:rsidRPr="00930AB0" w:rsidRDefault="0019212C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Основания изменения и расторжения </w:t>
      </w:r>
      <w:r w:rsidR="00547EF0" w:rsidRPr="00930AB0">
        <w:rPr>
          <w:rFonts w:ascii="Tahoma" w:hAnsi="Tahoma" w:cs="Tahoma"/>
          <w:bCs w:val="0"/>
          <w:color w:val="auto"/>
          <w:sz w:val="20"/>
          <w:szCs w:val="20"/>
        </w:rPr>
        <w:t>Д</w:t>
      </w:r>
      <w:r w:rsidRPr="00930AB0">
        <w:rPr>
          <w:rFonts w:ascii="Tahoma" w:hAnsi="Tahoma" w:cs="Tahoma"/>
          <w:bCs w:val="0"/>
          <w:color w:val="auto"/>
          <w:sz w:val="20"/>
          <w:szCs w:val="20"/>
        </w:rPr>
        <w:t>оговора</w:t>
      </w:r>
    </w:p>
    <w:p w14:paraId="088B4839" w14:textId="77777777" w:rsidR="0019212C" w:rsidRPr="00930AB0" w:rsidRDefault="0019212C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Все изменения и дополнения к Договору считаются действительными, если они оформлены в виде дополнительных соглашений к настоящему Договору, подписанных </w:t>
      </w:r>
      <w:r w:rsidR="001E36AB" w:rsidRPr="00930AB0">
        <w:rPr>
          <w:rFonts w:ascii="Tahoma" w:hAnsi="Tahoma" w:cs="Tahoma"/>
          <w:szCs w:val="20"/>
        </w:rPr>
        <w:t>уполномоченными</w:t>
      </w:r>
      <w:r w:rsidRPr="00930AB0">
        <w:rPr>
          <w:rFonts w:ascii="Tahoma" w:hAnsi="Tahoma" w:cs="Tahoma"/>
          <w:szCs w:val="20"/>
        </w:rPr>
        <w:t xml:space="preserve"> представителями Исполнителя и Заказчика</w:t>
      </w:r>
      <w:r w:rsidR="00212950" w:rsidRPr="00930AB0">
        <w:rPr>
          <w:rFonts w:ascii="Tahoma" w:hAnsi="Tahoma" w:cs="Tahoma"/>
          <w:szCs w:val="20"/>
        </w:rPr>
        <w:t>, за исключением случаев прямо предусмотренных в настоящем Договоре</w:t>
      </w:r>
      <w:r w:rsidRPr="00930AB0">
        <w:rPr>
          <w:rFonts w:ascii="Tahoma" w:hAnsi="Tahoma" w:cs="Tahoma"/>
          <w:szCs w:val="20"/>
        </w:rPr>
        <w:t>.</w:t>
      </w:r>
    </w:p>
    <w:p w14:paraId="625E57CB" w14:textId="77777777" w:rsidR="0019212C" w:rsidRPr="00930AB0" w:rsidRDefault="0019212C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Об изменении адреса или платежных реквизитов какой-либо Стороны другая Сторона должна быть письменно уведомлена об этом в течение 10 дней с момента таких изменений.</w:t>
      </w:r>
    </w:p>
    <w:p w14:paraId="585B0393" w14:textId="77777777" w:rsidR="00DA5A50" w:rsidRPr="00930AB0" w:rsidRDefault="00DA5A50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Договор может быть изменен или прекращен:</w:t>
      </w:r>
    </w:p>
    <w:p w14:paraId="36A50FC5" w14:textId="77777777" w:rsidR="00DA5A50" w:rsidRPr="00930AB0" w:rsidRDefault="00DA5A50" w:rsidP="0026040B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по соглашению Сторон, совершенному исключительно в форме дополнительного соглашения к настоящему Договору, подписанному надлежащим образом уполномоченными на то представителями Сторон, протоколы совещаний, письма и иные документы оформляемые Сторонами при исполнении настоящего Договора не могут изменять положения настоящего Договора. Сторона, инициирующая изменение и/или расторжение Договора, направляет другой Стороне проект соответствующего двухстороннего соглашения. Дата, с которой Договор считается измененным и/или расторгнутым, определяется двухсторонним соглашением. </w:t>
      </w:r>
      <w:r w:rsidR="00F67C76" w:rsidRPr="00930AB0">
        <w:rPr>
          <w:i w:val="0"/>
        </w:rPr>
        <w:t xml:space="preserve">Исполнитель </w:t>
      </w:r>
      <w:r w:rsidRPr="00930AB0">
        <w:rPr>
          <w:i w:val="0"/>
        </w:rPr>
        <w:t xml:space="preserve"> не вправе прекращать </w:t>
      </w:r>
      <w:r w:rsidR="00CE4032" w:rsidRPr="00930AB0">
        <w:rPr>
          <w:i w:val="0"/>
        </w:rPr>
        <w:t>оказания Услуг</w:t>
      </w:r>
      <w:r w:rsidRPr="00930AB0">
        <w:rPr>
          <w:i w:val="0"/>
        </w:rPr>
        <w:t xml:space="preserve"> до подписания двухстороннего соглашения о расторжении Договора;</w:t>
      </w:r>
    </w:p>
    <w:p w14:paraId="755ACB96" w14:textId="77777777" w:rsidR="00DA5A50" w:rsidRPr="00930AB0" w:rsidRDefault="00DA5A50" w:rsidP="0026040B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>на основании решения суда по требованию одной из Сторон в случаях, предусмотренных Договором или действующим законодательством Российской Федерации;</w:t>
      </w:r>
    </w:p>
    <w:p w14:paraId="37411D39" w14:textId="77777777" w:rsidR="00DA5A50" w:rsidRPr="00930AB0" w:rsidRDefault="00DA5A50" w:rsidP="0026040B">
      <w:pPr>
        <w:pStyle w:val="ConsPlusNormal"/>
        <w:numPr>
          <w:ilvl w:val="0"/>
          <w:numId w:val="8"/>
        </w:numPr>
        <w:tabs>
          <w:tab w:val="left" w:pos="1134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 в одностороннем порядке по требованию одной из Сторон в случаях и порядке, предусмотренных настоящим Договором. </w:t>
      </w:r>
    </w:p>
    <w:p w14:paraId="580AE48E" w14:textId="77777777" w:rsidR="00DA5A50" w:rsidRPr="00930AB0" w:rsidRDefault="008C4892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szCs w:val="20"/>
        </w:rPr>
        <w:t>О</w:t>
      </w:r>
      <w:r w:rsidR="00D00688" w:rsidRPr="00930AB0">
        <w:rPr>
          <w:rFonts w:ascii="Tahoma" w:hAnsi="Tahoma" w:cs="Tahoma"/>
          <w:b/>
          <w:szCs w:val="20"/>
        </w:rPr>
        <w:t xml:space="preserve">тказ от исполнения Договора по инициативе </w:t>
      </w:r>
      <w:r w:rsidR="00E31764" w:rsidRPr="00930AB0">
        <w:rPr>
          <w:rFonts w:ascii="Tahoma" w:hAnsi="Tahoma" w:cs="Tahoma"/>
          <w:b/>
          <w:szCs w:val="20"/>
        </w:rPr>
        <w:t>Исполнителя</w:t>
      </w:r>
      <w:r w:rsidR="00D00688" w:rsidRPr="00930AB0">
        <w:rPr>
          <w:rFonts w:ascii="Tahoma" w:hAnsi="Tahoma" w:cs="Tahoma"/>
          <w:b/>
          <w:szCs w:val="20"/>
        </w:rPr>
        <w:t>.</w:t>
      </w:r>
    </w:p>
    <w:p w14:paraId="34EEF50D" w14:textId="747196C3" w:rsidR="00713D85" w:rsidRPr="00930AB0" w:rsidRDefault="00713D85" w:rsidP="0026040B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390151945" w:edGrp="everyone"/>
      <w:r w:rsidRPr="00930AB0">
        <w:rPr>
          <w:rFonts w:ascii="Tahoma" w:hAnsi="Tahoma" w:cs="Tahoma"/>
          <w:szCs w:val="20"/>
        </w:rPr>
        <w:t>Исполнитель вправе отказаться от исполнения настоящего Договора</w:t>
      </w:r>
      <w:r w:rsidR="00DE4981" w:rsidRPr="00930AB0">
        <w:rPr>
          <w:rFonts w:ascii="Tahoma" w:hAnsi="Tahoma" w:cs="Tahoma"/>
          <w:szCs w:val="20"/>
        </w:rPr>
        <w:t xml:space="preserve"> исключительно при условии выплаты Заказчику компенсации в размере </w:t>
      </w:r>
      <w:r w:rsidR="00CB6126">
        <w:rPr>
          <w:rFonts w:ascii="Tahoma" w:hAnsi="Tahoma" w:cs="Tahoma"/>
          <w:szCs w:val="20"/>
        </w:rPr>
        <w:t xml:space="preserve">10 </w:t>
      </w:r>
      <w:r w:rsidR="00DE4981" w:rsidRPr="00930AB0">
        <w:rPr>
          <w:rFonts w:ascii="Tahoma" w:hAnsi="Tahoma" w:cs="Tahoma"/>
          <w:szCs w:val="20"/>
        </w:rPr>
        <w:t>% от Цены Услуг</w:t>
      </w:r>
      <w:permEnd w:id="1390151945"/>
    </w:p>
    <w:p w14:paraId="6697A700" w14:textId="77777777" w:rsidR="008C4892" w:rsidRPr="00930AB0" w:rsidRDefault="008C4892" w:rsidP="0026040B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993283114" w:edGrp="everyone"/>
      <w:r w:rsidRPr="00930AB0">
        <w:rPr>
          <w:rFonts w:ascii="Tahoma" w:hAnsi="Tahoma" w:cs="Tahoma"/>
          <w:szCs w:val="20"/>
        </w:rPr>
        <w:t>Настоящим стороны договорились о том,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ст. 719 ГК РФ</w:t>
      </w:r>
      <w:permEnd w:id="1993283114"/>
      <w:r w:rsidRPr="00930AB0">
        <w:rPr>
          <w:rFonts w:ascii="Tahoma" w:hAnsi="Tahoma" w:cs="Tahoma"/>
          <w:szCs w:val="20"/>
        </w:rPr>
        <w:t xml:space="preserve">. </w:t>
      </w:r>
    </w:p>
    <w:p w14:paraId="62EE9DB7" w14:textId="77777777" w:rsidR="00D00688" w:rsidRPr="00930AB0" w:rsidRDefault="00D00688" w:rsidP="0026040B">
      <w:pPr>
        <w:widowControl w:val="0"/>
        <w:numPr>
          <w:ilvl w:val="1"/>
          <w:numId w:val="5"/>
        </w:numPr>
        <w:shd w:val="clear" w:color="auto" w:fill="FFFFFF"/>
        <w:tabs>
          <w:tab w:val="clear" w:pos="1866"/>
          <w:tab w:val="num" w:pos="709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b/>
          <w:szCs w:val="20"/>
        </w:rPr>
        <w:t>Отказ от исполнения Договора по инициативе Заказчика</w:t>
      </w:r>
    </w:p>
    <w:p w14:paraId="772552D7" w14:textId="77777777" w:rsidR="00D00688" w:rsidRPr="00930AB0" w:rsidRDefault="00D00688" w:rsidP="0026040B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>Заказчик вправе, в соответствии со ст.7</w:t>
      </w:r>
      <w:r w:rsidR="000713CA" w:rsidRPr="00930AB0">
        <w:rPr>
          <w:rFonts w:ascii="Tahoma" w:hAnsi="Tahoma" w:cs="Tahoma"/>
          <w:szCs w:val="20"/>
        </w:rPr>
        <w:t>82</w:t>
      </w:r>
      <w:r w:rsidRPr="00930AB0">
        <w:rPr>
          <w:rFonts w:ascii="Tahoma" w:hAnsi="Tahoma" w:cs="Tahoma"/>
          <w:szCs w:val="20"/>
        </w:rPr>
        <w:t xml:space="preserve"> ГК РФ, в любой момент в одностороннем внесудебном порядке отказаться от исполнения настоящего Договора (полностью или в части), путем направления </w:t>
      </w:r>
      <w:r w:rsidR="00E31764" w:rsidRPr="00930AB0">
        <w:rPr>
          <w:rFonts w:ascii="Tahoma" w:hAnsi="Tahoma" w:cs="Tahoma"/>
          <w:szCs w:val="20"/>
        </w:rPr>
        <w:t>Исполнителю</w:t>
      </w:r>
      <w:r w:rsidRPr="00930AB0">
        <w:rPr>
          <w:rFonts w:ascii="Tahoma" w:hAnsi="Tahoma" w:cs="Tahoma"/>
          <w:szCs w:val="20"/>
        </w:rPr>
        <w:t xml:space="preserve"> письменного уведомления о таком отказе.</w:t>
      </w:r>
    </w:p>
    <w:p w14:paraId="6DE7E861" w14:textId="77777777" w:rsidR="004A28E2" w:rsidRPr="00930AB0" w:rsidRDefault="004A28E2" w:rsidP="0026040B">
      <w:pPr>
        <w:pStyle w:val="afffa"/>
        <w:widowControl w:val="0"/>
        <w:shd w:val="clear" w:color="auto" w:fill="FFFFFF"/>
        <w:tabs>
          <w:tab w:val="num" w:pos="127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 xml:space="preserve">В таком случае Заказчик обязан оплатить </w:t>
      </w:r>
      <w:r w:rsidR="00CE4032" w:rsidRPr="00930AB0">
        <w:rPr>
          <w:rFonts w:ascii="Tahoma" w:hAnsi="Tahoma" w:cs="Tahoma"/>
          <w:szCs w:val="20"/>
        </w:rPr>
        <w:t>Услуги</w:t>
      </w:r>
      <w:r w:rsidRPr="00930AB0">
        <w:rPr>
          <w:rFonts w:ascii="Tahoma" w:hAnsi="Tahoma" w:cs="Tahoma"/>
          <w:szCs w:val="20"/>
        </w:rPr>
        <w:t xml:space="preserve">, фактически </w:t>
      </w:r>
      <w:r w:rsidR="00CE4032" w:rsidRPr="00930AB0">
        <w:rPr>
          <w:rFonts w:ascii="Tahoma" w:hAnsi="Tahoma" w:cs="Tahoma"/>
          <w:szCs w:val="20"/>
        </w:rPr>
        <w:t>оказанные</w:t>
      </w:r>
      <w:r w:rsidRPr="00930AB0">
        <w:rPr>
          <w:rFonts w:ascii="Tahoma" w:hAnsi="Tahoma" w:cs="Tahoma"/>
          <w:szCs w:val="20"/>
        </w:rPr>
        <w:t xml:space="preserve"> Исполнителем  на момент получения уведомления Заказчика об отказе от исполнения Договора</w:t>
      </w:r>
      <w:r w:rsidR="00930AB0" w:rsidRPr="00930AB0">
        <w:rPr>
          <w:rFonts w:ascii="Tahoma" w:hAnsi="Tahoma" w:cs="Tahoma"/>
          <w:szCs w:val="20"/>
        </w:rPr>
        <w:t xml:space="preserve"> на основании </w:t>
      </w:r>
      <w:permStart w:id="342436032" w:edGrp="everyone"/>
      <w:r w:rsidR="00930AB0" w:rsidRPr="00930AB0">
        <w:rPr>
          <w:rFonts w:ascii="Tahoma" w:hAnsi="Tahoma" w:cs="Tahoma"/>
          <w:szCs w:val="20"/>
        </w:rPr>
        <w:t>двухсторонних</w:t>
      </w:r>
      <w:r w:rsidR="00DE4981" w:rsidRPr="00930AB0">
        <w:rPr>
          <w:rFonts w:ascii="Tahoma" w:hAnsi="Tahoma" w:cs="Tahoma"/>
          <w:szCs w:val="20"/>
        </w:rPr>
        <w:t xml:space="preserve"> актов оказанных Услуг</w:t>
      </w:r>
      <w:permEnd w:id="342436032"/>
      <w:r w:rsidRPr="00930AB0">
        <w:rPr>
          <w:rFonts w:ascii="Tahoma" w:hAnsi="Tahoma" w:cs="Tahoma"/>
          <w:szCs w:val="20"/>
        </w:rPr>
        <w:t>. Убытки, включая упущенную выгоду Исполнителя, возмещению не подлежат.</w:t>
      </w:r>
    </w:p>
    <w:p w14:paraId="74CACF31" w14:textId="77777777" w:rsidR="004A28E2" w:rsidRPr="00930AB0" w:rsidRDefault="004A28E2" w:rsidP="0026040B">
      <w:pPr>
        <w:pStyle w:val="afffa"/>
        <w:widowControl w:val="0"/>
        <w:numPr>
          <w:ilvl w:val="2"/>
          <w:numId w:val="5"/>
        </w:numPr>
        <w:shd w:val="clear" w:color="auto" w:fill="FFFFFF"/>
        <w:tabs>
          <w:tab w:val="clear" w:pos="2292"/>
          <w:tab w:val="num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szCs w:val="20"/>
        </w:rPr>
      </w:pPr>
      <w:r w:rsidRPr="00930AB0">
        <w:rPr>
          <w:rFonts w:ascii="Tahoma" w:hAnsi="Tahoma" w:cs="Tahoma"/>
          <w:szCs w:val="20"/>
        </w:rPr>
        <w:t>Заказчик, в соответствии с</w:t>
      </w:r>
      <w:r w:rsidR="005075AE">
        <w:rPr>
          <w:rFonts w:ascii="Tahoma" w:hAnsi="Tahoma" w:cs="Tahoma"/>
          <w:szCs w:val="20"/>
        </w:rPr>
        <w:t xml:space="preserve">о ст. </w:t>
      </w:r>
      <w:r w:rsidRPr="00930AB0">
        <w:rPr>
          <w:rFonts w:ascii="Tahoma" w:hAnsi="Tahoma" w:cs="Tahoma"/>
          <w:szCs w:val="20"/>
        </w:rPr>
        <w:t>450</w:t>
      </w:r>
      <w:r w:rsidR="005075AE">
        <w:rPr>
          <w:rFonts w:ascii="Tahoma" w:hAnsi="Tahoma" w:cs="Tahoma"/>
          <w:szCs w:val="20"/>
        </w:rPr>
        <w:t>.1</w:t>
      </w:r>
      <w:r w:rsidRPr="00930AB0">
        <w:rPr>
          <w:rFonts w:ascii="Tahoma" w:hAnsi="Tahoma" w:cs="Tahoma"/>
          <w:szCs w:val="20"/>
        </w:rPr>
        <w:t xml:space="preserve"> ГК РФ, вправе в одностороннем внесудебном порядке отказаться от исполнения Договора (полностью или в части) путем направления Исполнителю уведомления </w:t>
      </w:r>
      <w:r w:rsidRPr="00930AB0">
        <w:rPr>
          <w:rFonts w:ascii="Tahoma" w:hAnsi="Tahoma" w:cs="Tahoma"/>
          <w:szCs w:val="20"/>
        </w:rPr>
        <w:lastRenderedPageBreak/>
        <w:t>о таком отказе, в случае если:</w:t>
      </w:r>
    </w:p>
    <w:p w14:paraId="237B71AE" w14:textId="77777777" w:rsidR="00643A15" w:rsidRPr="00930AB0" w:rsidRDefault="00CE4032" w:rsidP="0026040B">
      <w:pPr>
        <w:pStyle w:val="ConsPlusNormal"/>
        <w:tabs>
          <w:tab w:val="num" w:pos="1276"/>
        </w:tabs>
        <w:jc w:val="both"/>
        <w:rPr>
          <w:i w:val="0"/>
        </w:rPr>
      </w:pPr>
      <w:r w:rsidRPr="00930AB0">
        <w:rPr>
          <w:i w:val="0"/>
        </w:rPr>
        <w:t xml:space="preserve">a) нарушение Исполнителем условий настоящего Договора, ведущее к существенному снижению качества Услуг, предусмотренных </w:t>
      </w:r>
      <w:r w:rsidR="00643A15" w:rsidRPr="00930AB0">
        <w:rPr>
          <w:i w:val="0"/>
        </w:rPr>
        <w:t>Заданием</w:t>
      </w:r>
      <w:r w:rsidRPr="00930AB0">
        <w:rPr>
          <w:i w:val="0"/>
        </w:rPr>
        <w:t>;</w:t>
      </w:r>
    </w:p>
    <w:p w14:paraId="51C4E2D2" w14:textId="77777777" w:rsidR="004A28E2" w:rsidRPr="00930AB0" w:rsidRDefault="00FE0A82" w:rsidP="0026040B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b</w:t>
      </w:r>
      <w:r w:rsidR="00CE4032" w:rsidRPr="00930AB0">
        <w:rPr>
          <w:i w:val="0"/>
        </w:rPr>
        <w:t xml:space="preserve">) </w:t>
      </w:r>
      <w:r w:rsidR="005A5AD7" w:rsidRPr="00930AB0">
        <w:rPr>
          <w:i w:val="0"/>
        </w:rPr>
        <w:t xml:space="preserve"> </w:t>
      </w:r>
      <w:r w:rsidR="004A28E2" w:rsidRPr="00930AB0">
        <w:rPr>
          <w:i w:val="0"/>
        </w:rPr>
        <w:t xml:space="preserve">во время </w:t>
      </w:r>
      <w:r w:rsidR="00643A15" w:rsidRPr="00930AB0">
        <w:rPr>
          <w:i w:val="0"/>
        </w:rPr>
        <w:t>оказания У</w:t>
      </w:r>
      <w:r w:rsidR="00CE4032" w:rsidRPr="00930AB0">
        <w:rPr>
          <w:i w:val="0"/>
        </w:rPr>
        <w:t>слуг</w:t>
      </w:r>
      <w:r w:rsidR="004A28E2" w:rsidRPr="00930AB0">
        <w:rPr>
          <w:i w:val="0"/>
        </w:rPr>
        <w:t xml:space="preserve"> станет очевидным, что они не будут </w:t>
      </w:r>
      <w:r w:rsidR="00CE4032" w:rsidRPr="00930AB0">
        <w:rPr>
          <w:i w:val="0"/>
        </w:rPr>
        <w:t>оказаны</w:t>
      </w:r>
      <w:r w:rsidR="004A28E2" w:rsidRPr="00930AB0">
        <w:rPr>
          <w:i w:val="0"/>
        </w:rPr>
        <w:t xml:space="preserve"> надлежащим образом;</w:t>
      </w:r>
    </w:p>
    <w:p w14:paraId="093E7E7D" w14:textId="77777777" w:rsidR="00643A15" w:rsidRPr="00930AB0" w:rsidRDefault="00FE0A82" w:rsidP="0026040B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c</w:t>
      </w:r>
      <w:r w:rsidR="00CE4032" w:rsidRPr="00930AB0">
        <w:rPr>
          <w:i w:val="0"/>
        </w:rPr>
        <w:t xml:space="preserve">) </w:t>
      </w:r>
      <w:r w:rsidR="005A5AD7" w:rsidRPr="00930AB0">
        <w:rPr>
          <w:i w:val="0"/>
        </w:rPr>
        <w:t xml:space="preserve"> </w:t>
      </w:r>
      <w:r w:rsidR="004A28E2" w:rsidRPr="00930AB0">
        <w:rPr>
          <w:i w:val="0"/>
        </w:rPr>
        <w:t>в отношении Исполнителя принято решения о ликвидации, либо реорганизации;</w:t>
      </w:r>
    </w:p>
    <w:p w14:paraId="3D873FFA" w14:textId="77777777" w:rsidR="004A28E2" w:rsidRPr="00930AB0" w:rsidRDefault="00FE0A82" w:rsidP="0026040B">
      <w:pPr>
        <w:pStyle w:val="ConsPlusNormal"/>
        <w:tabs>
          <w:tab w:val="left" w:pos="426"/>
        </w:tabs>
        <w:jc w:val="both"/>
        <w:rPr>
          <w:i w:val="0"/>
        </w:rPr>
      </w:pPr>
      <w:r w:rsidRPr="00930AB0">
        <w:rPr>
          <w:i w:val="0"/>
          <w:lang w:val="en-US"/>
        </w:rPr>
        <w:t>d</w:t>
      </w:r>
      <w:r w:rsidR="005A5AD7" w:rsidRPr="00930AB0">
        <w:rPr>
          <w:i w:val="0"/>
        </w:rPr>
        <w:t xml:space="preserve">) </w:t>
      </w:r>
      <w:r w:rsidR="004A28E2" w:rsidRPr="00930AB0">
        <w:rPr>
          <w:i w:val="0"/>
        </w:rPr>
        <w:t>в отношении Исполнителя подано заявление о признании его несостоятельным должником (банкротом);</w:t>
      </w:r>
    </w:p>
    <w:p w14:paraId="08AE2700" w14:textId="77777777" w:rsidR="004A28E2" w:rsidRPr="00930AB0" w:rsidRDefault="00FE0A82" w:rsidP="0026040B">
      <w:pPr>
        <w:pStyle w:val="ConsPlusNormal"/>
        <w:jc w:val="both"/>
        <w:rPr>
          <w:i w:val="0"/>
        </w:rPr>
      </w:pPr>
      <w:r w:rsidRPr="00930AB0">
        <w:rPr>
          <w:i w:val="0"/>
          <w:lang w:val="en-US"/>
        </w:rPr>
        <w:t>e</w:t>
      </w:r>
      <w:r w:rsidR="00CE4032" w:rsidRPr="00930AB0">
        <w:rPr>
          <w:i w:val="0"/>
        </w:rPr>
        <w:t xml:space="preserve">) </w:t>
      </w:r>
      <w:r w:rsidR="004A28E2" w:rsidRPr="00930AB0">
        <w:rPr>
          <w:i w:val="0"/>
        </w:rPr>
        <w:t xml:space="preserve">в любой момент после заключения Договора, когда Заказчику стало известно о предоставлении Исполнителем до подписания Договора и в ходе его исполнения ложных сведений, иных сведений, не соответствующих представлениям Заказчика о финансовом положении Исполнителя, его учредительных документах, разрешений (лицензий) на </w:t>
      </w:r>
      <w:r w:rsidR="00CE4032" w:rsidRPr="00930AB0">
        <w:rPr>
          <w:i w:val="0"/>
        </w:rPr>
        <w:t>оказание Услуг</w:t>
      </w:r>
      <w:r w:rsidR="004A28E2" w:rsidRPr="00930AB0">
        <w:rPr>
          <w:i w:val="0"/>
        </w:rPr>
        <w:t xml:space="preserve">, </w:t>
      </w:r>
      <w:r w:rsidR="00CE4032" w:rsidRPr="00930AB0">
        <w:rPr>
          <w:i w:val="0"/>
        </w:rPr>
        <w:t>оказываемых</w:t>
      </w:r>
      <w:r w:rsidR="004A28E2" w:rsidRPr="00930AB0">
        <w:rPr>
          <w:i w:val="0"/>
        </w:rPr>
        <w:t xml:space="preserve"> по настоящему Договору Исполнителем, и другой информации о существенном изменении обстоятельств, когда они изменились настолько, что если бы Заказчик мог это разумно предвидеть, Договор вообще не был бы им заключен или был бы заключен на значительно отличающихся условиях;</w:t>
      </w:r>
    </w:p>
    <w:p w14:paraId="1C1AE1ED" w14:textId="77777777" w:rsidR="00D64A0B" w:rsidRPr="00930AB0" w:rsidRDefault="00FE0A82" w:rsidP="00EC09AB">
      <w:pPr>
        <w:pStyle w:val="ConsPlusNormal"/>
        <w:tabs>
          <w:tab w:val="left" w:pos="284"/>
        </w:tabs>
        <w:jc w:val="both"/>
        <w:rPr>
          <w:i w:val="0"/>
        </w:rPr>
      </w:pPr>
      <w:r w:rsidRPr="00930AB0">
        <w:rPr>
          <w:i w:val="0"/>
          <w:lang w:val="en-US"/>
        </w:rPr>
        <w:t>f</w:t>
      </w:r>
      <w:r w:rsidR="004A28E2" w:rsidRPr="00930AB0">
        <w:rPr>
          <w:i w:val="0"/>
        </w:rPr>
        <w:t>)</w:t>
      </w:r>
      <w:r w:rsidR="004A28E2" w:rsidRPr="00930AB0">
        <w:rPr>
          <w:i w:val="0"/>
        </w:rPr>
        <w:tab/>
        <w:t>в иных случаях, предусмотренных законодательством Российской Федерации и/или Договором.</w:t>
      </w:r>
      <w:r w:rsidR="00D64A0B" w:rsidRPr="00930AB0">
        <w:rPr>
          <w:i w:val="0"/>
        </w:rPr>
        <w:t xml:space="preserve"> </w:t>
      </w:r>
    </w:p>
    <w:p w14:paraId="4E59FA0B" w14:textId="77777777" w:rsidR="00D00688" w:rsidRPr="00930AB0" w:rsidRDefault="00D00688" w:rsidP="00EC09AB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>В случае одностороннего отказа Заказчика от исполнения Договора по основаниям, предусмотренным п.</w:t>
      </w:r>
      <w:permStart w:id="189342398" w:edGrp="everyone"/>
      <w:r w:rsidR="00EC09AB" w:rsidRPr="00930AB0">
        <w:rPr>
          <w:i w:val="0"/>
        </w:rPr>
        <w:t>10</w:t>
      </w:r>
      <w:r w:rsidR="00643A15" w:rsidRPr="00930AB0">
        <w:rPr>
          <w:i w:val="0"/>
        </w:rPr>
        <w:t>.</w:t>
      </w:r>
      <w:r w:rsidR="00D64A0B" w:rsidRPr="00930AB0">
        <w:rPr>
          <w:i w:val="0"/>
        </w:rPr>
        <w:t>5</w:t>
      </w:r>
      <w:r w:rsidR="00643A15" w:rsidRPr="00930AB0">
        <w:rPr>
          <w:i w:val="0"/>
        </w:rPr>
        <w:t>.2.</w:t>
      </w:r>
      <w:permEnd w:id="189342398"/>
      <w:r w:rsidR="00451D3B" w:rsidRPr="00930AB0">
        <w:rPr>
          <w:i w:val="0"/>
        </w:rPr>
        <w:t xml:space="preserve"> Договора</w:t>
      </w:r>
      <w:r w:rsidRPr="00930AB0">
        <w:rPr>
          <w:i w:val="0"/>
        </w:rPr>
        <w:t xml:space="preserve">, Заказчик вправе потребовать, а </w:t>
      </w:r>
      <w:proofErr w:type="gramStart"/>
      <w:r w:rsidR="00F67C76" w:rsidRPr="00930AB0">
        <w:rPr>
          <w:i w:val="0"/>
        </w:rPr>
        <w:t xml:space="preserve">Исполнитель </w:t>
      </w:r>
      <w:r w:rsidRPr="00930AB0">
        <w:rPr>
          <w:i w:val="0"/>
        </w:rPr>
        <w:t xml:space="preserve"> обязан</w:t>
      </w:r>
      <w:proofErr w:type="gramEnd"/>
      <w:r w:rsidRPr="00930AB0">
        <w:rPr>
          <w:i w:val="0"/>
        </w:rPr>
        <w:t xml:space="preserve"> возместить Заказчику убытки, в том числе упущенную выгоду.</w:t>
      </w:r>
    </w:p>
    <w:p w14:paraId="6CDA53A2" w14:textId="77777777" w:rsidR="00D00688" w:rsidRPr="00930AB0" w:rsidRDefault="00D00688" w:rsidP="00EC09AB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Заказчик вправе отказаться от исполнения Договора, по основаниям, предусмотренным </w:t>
      </w:r>
      <w:r w:rsidR="00451D3B" w:rsidRPr="00930AB0">
        <w:rPr>
          <w:i w:val="0"/>
        </w:rPr>
        <w:t xml:space="preserve">п. </w:t>
      </w:r>
      <w:permStart w:id="1559112008" w:edGrp="everyone"/>
      <w:r w:rsidR="00EC09AB" w:rsidRPr="00930AB0">
        <w:rPr>
          <w:i w:val="0"/>
        </w:rPr>
        <w:t>10</w:t>
      </w:r>
      <w:r w:rsidR="00D64A0B" w:rsidRPr="00930AB0">
        <w:rPr>
          <w:i w:val="0"/>
        </w:rPr>
        <w:t>.5</w:t>
      </w:r>
      <w:r w:rsidR="000713CA" w:rsidRPr="00930AB0">
        <w:rPr>
          <w:i w:val="0"/>
        </w:rPr>
        <w:t xml:space="preserve">.2 </w:t>
      </w:r>
      <w:permEnd w:id="1559112008"/>
      <w:r w:rsidR="00451D3B" w:rsidRPr="00930AB0">
        <w:rPr>
          <w:i w:val="0"/>
        </w:rPr>
        <w:t>Договора</w:t>
      </w:r>
      <w:r w:rsidRPr="00930AB0">
        <w:rPr>
          <w:i w:val="0"/>
        </w:rPr>
        <w:t xml:space="preserve">, в любой период времени в течение действия Договора вне зависимости от </w:t>
      </w:r>
      <w:r w:rsidR="00F31581" w:rsidRPr="00930AB0">
        <w:rPr>
          <w:i w:val="0"/>
        </w:rPr>
        <w:t>того,</w:t>
      </w:r>
      <w:r w:rsidRPr="00930AB0">
        <w:rPr>
          <w:i w:val="0"/>
        </w:rPr>
        <w:t xml:space="preserve"> когда Заказчику стало известно о возникновении такого обстоятельства, при условии, что на момент заявления Заказчиком отказа от исполнения Договора, </w:t>
      </w:r>
      <w:r w:rsidR="00F31581" w:rsidRPr="00930AB0">
        <w:rPr>
          <w:i w:val="0"/>
        </w:rPr>
        <w:t>Исполнитель не</w:t>
      </w:r>
      <w:r w:rsidRPr="00930AB0">
        <w:rPr>
          <w:i w:val="0"/>
        </w:rPr>
        <w:t xml:space="preserve"> устранил </w:t>
      </w:r>
      <w:proofErr w:type="gramStart"/>
      <w:r w:rsidRPr="00930AB0">
        <w:rPr>
          <w:i w:val="0"/>
        </w:rPr>
        <w:t>обстоятельства</w:t>
      </w:r>
      <w:proofErr w:type="gramEnd"/>
      <w:r w:rsidRPr="00930AB0">
        <w:rPr>
          <w:i w:val="0"/>
        </w:rPr>
        <w:t xml:space="preserve"> дающие Заказчику право на отказ от исполнения Договора.</w:t>
      </w:r>
    </w:p>
    <w:p w14:paraId="0EC74D50" w14:textId="77777777" w:rsidR="00D00688" w:rsidRPr="00930AB0" w:rsidRDefault="00D00688" w:rsidP="00BB1E99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В случае одностороннего отказа Заказчика от исполнения Договора Договор считается прекращенным соответственно с момента получения </w:t>
      </w:r>
      <w:r w:rsidR="00E31764" w:rsidRPr="00930AB0">
        <w:rPr>
          <w:i w:val="0"/>
        </w:rPr>
        <w:t>Исполнителем</w:t>
      </w:r>
      <w:r w:rsidRPr="00930AB0">
        <w:rPr>
          <w:i w:val="0"/>
        </w:rPr>
        <w:t xml:space="preserve"> уведомления об отказе от Договора, если иной срок прекращения Договора не указан в уведомлении. </w:t>
      </w:r>
    </w:p>
    <w:p w14:paraId="0EEDB96D" w14:textId="77777777" w:rsidR="00DE4981" w:rsidRPr="00930AB0" w:rsidRDefault="00DE4981" w:rsidP="00BB1E99">
      <w:pPr>
        <w:pStyle w:val="ConsPlusNormal"/>
        <w:numPr>
          <w:ilvl w:val="2"/>
          <w:numId w:val="5"/>
        </w:numPr>
        <w:tabs>
          <w:tab w:val="clear" w:pos="2292"/>
          <w:tab w:val="num" w:pos="851"/>
        </w:tabs>
        <w:ind w:left="0" w:firstLine="0"/>
        <w:jc w:val="both"/>
        <w:rPr>
          <w:i w:val="0"/>
        </w:rPr>
      </w:pPr>
      <w:r w:rsidRPr="00930AB0">
        <w:rPr>
          <w:rFonts w:eastAsia="Times New Roman"/>
          <w:i w:val="0"/>
          <w:iCs w:val="0"/>
          <w:lang w:eastAsia="ru-RU"/>
        </w:rPr>
        <w:t>В случае одностороннего отказа Заказчика от исполнения Договора по основаниям, предусмотренным п.</w:t>
      </w:r>
      <w:permStart w:id="1177309924" w:edGrp="everyone"/>
      <w:r w:rsidRPr="00930AB0">
        <w:rPr>
          <w:rFonts w:eastAsia="Times New Roman"/>
          <w:i w:val="0"/>
          <w:iCs w:val="0"/>
          <w:lang w:eastAsia="ru-RU"/>
        </w:rPr>
        <w:t>10.5.2.</w:t>
      </w:r>
      <w:permEnd w:id="1177309924"/>
      <w:r w:rsidRPr="00930AB0">
        <w:rPr>
          <w:rFonts w:eastAsia="Times New Roman"/>
          <w:i w:val="0"/>
          <w:iCs w:val="0"/>
          <w:lang w:eastAsia="ru-RU"/>
        </w:rPr>
        <w:t xml:space="preserve"> настоящего Договора, Заказчик вправе потребовать, а Подрядчик обязан выплатить Заказчику штраф в размере </w:t>
      </w:r>
      <w:permStart w:id="270618042" w:edGrp="everyone"/>
      <w:r w:rsidR="00BB1E99" w:rsidRPr="00930AB0">
        <w:rPr>
          <w:rFonts w:eastAsia="Times New Roman"/>
          <w:i w:val="0"/>
          <w:iCs w:val="0"/>
          <w:lang w:eastAsia="ru-RU"/>
        </w:rPr>
        <w:t xml:space="preserve">  </w:t>
      </w:r>
      <w:r w:rsidRPr="00930AB0">
        <w:rPr>
          <w:rFonts w:eastAsia="Times New Roman"/>
          <w:i w:val="0"/>
          <w:iCs w:val="0"/>
          <w:lang w:eastAsia="ru-RU"/>
        </w:rPr>
        <w:t xml:space="preserve">5  </w:t>
      </w:r>
      <w:permEnd w:id="270618042"/>
      <w:r w:rsidRPr="00930AB0">
        <w:rPr>
          <w:rFonts w:eastAsia="Times New Roman"/>
          <w:i w:val="0"/>
          <w:iCs w:val="0"/>
          <w:lang w:eastAsia="ru-RU"/>
        </w:rPr>
        <w:t xml:space="preserve"> </w:t>
      </w:r>
      <w:r w:rsidR="00BB1E99" w:rsidRPr="00930AB0">
        <w:rPr>
          <w:rFonts w:eastAsia="Times New Roman"/>
          <w:i w:val="0"/>
          <w:iCs w:val="0"/>
          <w:lang w:eastAsia="ru-RU"/>
        </w:rPr>
        <w:t xml:space="preserve">% </w:t>
      </w:r>
      <w:r w:rsidRPr="00930AB0">
        <w:rPr>
          <w:rFonts w:eastAsia="Times New Roman"/>
          <w:i w:val="0"/>
          <w:iCs w:val="0"/>
          <w:lang w:eastAsia="ru-RU"/>
        </w:rPr>
        <w:t>от Цены Услуг.</w:t>
      </w:r>
    </w:p>
    <w:p w14:paraId="50EF4963" w14:textId="77777777" w:rsidR="00AB3579" w:rsidRPr="00930AB0" w:rsidRDefault="00AB3579" w:rsidP="0026040B">
      <w:pPr>
        <w:pStyle w:val="30"/>
        <w:keepNext w:val="0"/>
        <w:keepLines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</w:p>
    <w:p w14:paraId="06DF3D0D" w14:textId="77777777" w:rsidR="0019212C" w:rsidRPr="00930AB0" w:rsidRDefault="0019212C" w:rsidP="0026040B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Особые условия</w:t>
      </w:r>
    </w:p>
    <w:p w14:paraId="3D35C648" w14:textId="246B090C" w:rsidR="00F30746" w:rsidRPr="00930AB0" w:rsidRDefault="0019212C" w:rsidP="0026040B">
      <w:pPr>
        <w:pStyle w:val="ConsNormal"/>
        <w:numPr>
          <w:ilvl w:val="1"/>
          <w:numId w:val="5"/>
        </w:numPr>
        <w:tabs>
          <w:tab w:val="clear" w:pos="1866"/>
        </w:tabs>
        <w:ind w:left="0" w:firstLine="0"/>
        <w:contextualSpacing/>
        <w:jc w:val="both"/>
        <w:rPr>
          <w:rFonts w:ascii="Tahoma" w:hAnsi="Tahoma" w:cs="Tahoma"/>
        </w:rPr>
      </w:pPr>
      <w:bookmarkStart w:id="9" w:name="_Ref328406247"/>
      <w:permStart w:id="1377530822" w:edGrp="everyone"/>
      <w:r w:rsidRPr="00930AB0">
        <w:rPr>
          <w:rFonts w:ascii="Tahoma" w:hAnsi="Tahoma" w:cs="Tahoma"/>
        </w:rPr>
        <w:t xml:space="preserve">От имени Заказчика по вопросам </w:t>
      </w:r>
      <w:r w:rsidR="004741E3" w:rsidRPr="00930AB0">
        <w:rPr>
          <w:rFonts w:ascii="Tahoma" w:hAnsi="Tahoma" w:cs="Tahoma"/>
        </w:rPr>
        <w:t xml:space="preserve">контроля исполнения настоящего Договора, </w:t>
      </w:r>
      <w:r w:rsidRPr="00930AB0">
        <w:rPr>
          <w:rFonts w:ascii="Tahoma" w:hAnsi="Tahoma" w:cs="Tahoma"/>
        </w:rPr>
        <w:t xml:space="preserve">подписания актов оказанных </w:t>
      </w:r>
      <w:r w:rsidR="00DF488B" w:rsidRPr="00930AB0">
        <w:rPr>
          <w:rFonts w:ascii="Tahoma" w:hAnsi="Tahoma" w:cs="Tahoma"/>
        </w:rPr>
        <w:t>Услуг</w:t>
      </w:r>
      <w:r w:rsidRPr="00930AB0">
        <w:rPr>
          <w:rFonts w:ascii="Tahoma" w:hAnsi="Tahoma" w:cs="Tahoma"/>
        </w:rPr>
        <w:t>, финансовых и бухгалтерских документов, связанных с исполнением настоящего Договора, согласования (подтверждения)</w:t>
      </w:r>
      <w:r w:rsidR="008B0B8F" w:rsidRPr="00930AB0">
        <w:rPr>
          <w:rFonts w:ascii="Tahoma" w:hAnsi="Tahoma" w:cs="Tahoma"/>
        </w:rPr>
        <w:t xml:space="preserve"> </w:t>
      </w:r>
      <w:r w:rsidR="00E967D7" w:rsidRPr="00930AB0">
        <w:rPr>
          <w:rFonts w:ascii="Tahoma" w:hAnsi="Tahoma" w:cs="Tahoma"/>
        </w:rPr>
        <w:t>Калькуляций</w:t>
      </w:r>
      <w:r w:rsidRPr="00930AB0">
        <w:rPr>
          <w:rFonts w:ascii="Tahoma" w:hAnsi="Tahoma" w:cs="Tahoma"/>
        </w:rPr>
        <w:t xml:space="preserve">, подготовки и согласования технических приложений к Договору, выступает </w:t>
      </w:r>
      <w:r w:rsidR="00065EC3" w:rsidRPr="00930AB0">
        <w:rPr>
          <w:rFonts w:ascii="Tahoma" w:hAnsi="Tahoma" w:cs="Tahoma"/>
        </w:rPr>
        <w:t>обособленное подразделение (филиал):</w:t>
      </w:r>
      <w:bookmarkEnd w:id="9"/>
      <w:r w:rsidR="003C7F0D">
        <w:rPr>
          <w:rFonts w:ascii="Tahoma" w:hAnsi="Tahoma" w:cs="Tahoma"/>
        </w:rPr>
        <w:t xml:space="preserve"> Пермский</w:t>
      </w:r>
    </w:p>
    <w:p w14:paraId="53049897" w14:textId="77777777" w:rsidR="00B53CFF" w:rsidRPr="00930AB0" w:rsidRDefault="00451D3B" w:rsidP="0026040B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Наименование: </w:t>
      </w:r>
      <w:r w:rsidR="00E55C3F" w:rsidRPr="00930AB0">
        <w:rPr>
          <w:rFonts w:ascii="Tahoma" w:hAnsi="Tahoma" w:cs="Tahoma"/>
          <w:szCs w:val="20"/>
        </w:rPr>
        <w:t>________________________________________________________________________</w:t>
      </w:r>
    </w:p>
    <w:p w14:paraId="725EA9ED" w14:textId="77777777" w:rsidR="0019212C" w:rsidRPr="00930AB0" w:rsidRDefault="00065EC3" w:rsidP="0026040B">
      <w:pPr>
        <w:widowControl w:val="0"/>
        <w:spacing w:after="0" w:line="240" w:lineRule="auto"/>
        <w:contextualSpacing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Упо</w:t>
      </w:r>
      <w:r w:rsidR="00451D3B" w:rsidRPr="00930AB0">
        <w:rPr>
          <w:rFonts w:ascii="Tahoma" w:hAnsi="Tahoma" w:cs="Tahoma"/>
          <w:szCs w:val="20"/>
        </w:rPr>
        <w:t xml:space="preserve">лномоченные </w:t>
      </w:r>
      <w:proofErr w:type="gramStart"/>
      <w:r w:rsidR="00451D3B" w:rsidRPr="00930AB0">
        <w:rPr>
          <w:rFonts w:ascii="Tahoma" w:hAnsi="Tahoma" w:cs="Tahoma"/>
          <w:szCs w:val="20"/>
        </w:rPr>
        <w:t>лица:</w:t>
      </w:r>
      <w:r w:rsidR="00E55C3F" w:rsidRPr="00930AB0">
        <w:rPr>
          <w:rFonts w:ascii="Tahoma" w:hAnsi="Tahoma" w:cs="Tahoma"/>
          <w:szCs w:val="20"/>
        </w:rPr>
        <w:t>_</w:t>
      </w:r>
      <w:proofErr w:type="gramEnd"/>
      <w:r w:rsidR="00E55C3F" w:rsidRPr="00930AB0">
        <w:rPr>
          <w:rFonts w:ascii="Tahoma" w:hAnsi="Tahoma" w:cs="Tahoma"/>
          <w:szCs w:val="20"/>
        </w:rPr>
        <w:t>_________________________________________________________________</w:t>
      </w:r>
    </w:p>
    <w:p w14:paraId="34A9D778" w14:textId="77777777" w:rsidR="00D64A0B" w:rsidRPr="00930AB0" w:rsidRDefault="0019212C" w:rsidP="0026040B">
      <w:pPr>
        <w:pStyle w:val="ConsNormal"/>
        <w:ind w:firstLine="0"/>
        <w:contextualSpacing/>
        <w:jc w:val="both"/>
        <w:rPr>
          <w:rFonts w:ascii="Tahoma" w:hAnsi="Tahoma" w:cs="Tahoma"/>
        </w:rPr>
      </w:pPr>
      <w:r w:rsidRPr="00930AB0">
        <w:rPr>
          <w:rFonts w:ascii="Tahoma" w:hAnsi="Tahoma" w:cs="Tahoma"/>
        </w:rPr>
        <w:t>Стороны назначают ответственных за исполнение настоящего Договора:</w:t>
      </w:r>
      <w:r w:rsidR="00451D3B" w:rsidRPr="00930AB0">
        <w:rPr>
          <w:rFonts w:ascii="Tahoma" w:hAnsi="Tahoma" w:cs="Tahoma"/>
        </w:rPr>
        <w:t xml:space="preserve">                                                          </w:t>
      </w:r>
      <w:r w:rsidR="00E55C3F" w:rsidRPr="00930AB0">
        <w:rPr>
          <w:rFonts w:ascii="Tahoma" w:hAnsi="Tahoma" w:cs="Tahoma"/>
        </w:rPr>
        <w:t xml:space="preserve">   </w:t>
      </w:r>
    </w:p>
    <w:p w14:paraId="72BBDF7F" w14:textId="77777777" w:rsidR="00451D3B" w:rsidRPr="00930AB0" w:rsidRDefault="00451D3B" w:rsidP="0026040B">
      <w:pPr>
        <w:pStyle w:val="ConsNormal"/>
        <w:ind w:firstLine="0"/>
        <w:contextualSpacing/>
        <w:jc w:val="both"/>
        <w:rPr>
          <w:rFonts w:ascii="Tahoma" w:hAnsi="Tahoma" w:cs="Tahoma"/>
          <w:i/>
        </w:rPr>
      </w:pPr>
      <w:r w:rsidRPr="00930AB0">
        <w:rPr>
          <w:rFonts w:ascii="Tahoma" w:hAnsi="Tahoma" w:cs="Tahoma"/>
          <w:i/>
        </w:rPr>
        <w:t>от Заказчика     ____</w:t>
      </w:r>
      <w:proofErr w:type="gramStart"/>
      <w:r w:rsidRPr="00930AB0">
        <w:rPr>
          <w:rFonts w:ascii="Tahoma" w:hAnsi="Tahoma" w:cs="Tahoma"/>
          <w:i/>
        </w:rPr>
        <w:t>_[</w:t>
      </w:r>
      <w:proofErr w:type="gramEnd"/>
      <w:r w:rsidRPr="00930AB0">
        <w:rPr>
          <w:rFonts w:ascii="Tahoma" w:hAnsi="Tahoma" w:cs="Tahoma"/>
          <w:i/>
        </w:rPr>
        <w:t xml:space="preserve">Фамилия И.О.]___ телефон __________, </w:t>
      </w:r>
      <w:r w:rsidRPr="00930AB0">
        <w:rPr>
          <w:rFonts w:ascii="Tahoma" w:hAnsi="Tahoma" w:cs="Tahoma"/>
          <w:i/>
          <w:lang w:val="en-US"/>
        </w:rPr>
        <w:t>e</w:t>
      </w:r>
      <w:r w:rsidRPr="00930AB0">
        <w:rPr>
          <w:rFonts w:ascii="Tahoma" w:hAnsi="Tahoma" w:cs="Tahoma"/>
          <w:i/>
        </w:rPr>
        <w:t>-</w:t>
      </w:r>
      <w:r w:rsidRPr="00930AB0">
        <w:rPr>
          <w:rFonts w:ascii="Tahoma" w:hAnsi="Tahoma" w:cs="Tahoma"/>
          <w:i/>
          <w:lang w:val="en-US"/>
        </w:rPr>
        <w:t>mail</w:t>
      </w:r>
      <w:r w:rsidRPr="00930AB0">
        <w:rPr>
          <w:rFonts w:ascii="Tahoma" w:hAnsi="Tahoma" w:cs="Tahoma"/>
          <w:i/>
        </w:rPr>
        <w:t>: ______________________;</w:t>
      </w:r>
    </w:p>
    <w:p w14:paraId="2C7A013A" w14:textId="77777777" w:rsidR="00451D3B" w:rsidRPr="00930AB0" w:rsidRDefault="00451D3B" w:rsidP="0026040B">
      <w:pPr>
        <w:pStyle w:val="ConsNormal"/>
        <w:ind w:firstLine="0"/>
        <w:contextualSpacing/>
        <w:jc w:val="both"/>
        <w:rPr>
          <w:rFonts w:ascii="Tahoma" w:hAnsi="Tahoma" w:cs="Tahoma"/>
          <w:i/>
        </w:rPr>
      </w:pPr>
      <w:r w:rsidRPr="00930AB0">
        <w:rPr>
          <w:rFonts w:ascii="Tahoma" w:hAnsi="Tahoma" w:cs="Tahoma"/>
          <w:i/>
        </w:rPr>
        <w:t>от Исполнителя ____</w:t>
      </w:r>
      <w:proofErr w:type="gramStart"/>
      <w:r w:rsidRPr="00930AB0">
        <w:rPr>
          <w:rFonts w:ascii="Tahoma" w:hAnsi="Tahoma" w:cs="Tahoma"/>
          <w:i/>
        </w:rPr>
        <w:t>_[</w:t>
      </w:r>
      <w:proofErr w:type="gramEnd"/>
      <w:r w:rsidRPr="00930AB0">
        <w:rPr>
          <w:rFonts w:ascii="Tahoma" w:hAnsi="Tahoma" w:cs="Tahoma"/>
          <w:i/>
        </w:rPr>
        <w:t xml:space="preserve">Фамилия И.О.]___ телефон __________, </w:t>
      </w:r>
      <w:r w:rsidRPr="00930AB0">
        <w:rPr>
          <w:rFonts w:ascii="Tahoma" w:hAnsi="Tahoma" w:cs="Tahoma"/>
          <w:i/>
          <w:lang w:val="en-US"/>
        </w:rPr>
        <w:t>e</w:t>
      </w:r>
      <w:r w:rsidRPr="00930AB0">
        <w:rPr>
          <w:rFonts w:ascii="Tahoma" w:hAnsi="Tahoma" w:cs="Tahoma"/>
          <w:i/>
        </w:rPr>
        <w:t>-</w:t>
      </w:r>
      <w:r w:rsidRPr="00930AB0">
        <w:rPr>
          <w:rFonts w:ascii="Tahoma" w:hAnsi="Tahoma" w:cs="Tahoma"/>
          <w:i/>
          <w:lang w:val="en-US"/>
        </w:rPr>
        <w:t>mail</w:t>
      </w:r>
      <w:r w:rsidRPr="00930AB0">
        <w:rPr>
          <w:rFonts w:ascii="Tahoma" w:hAnsi="Tahoma" w:cs="Tahoma"/>
          <w:i/>
        </w:rPr>
        <w:t>: ______________________.</w:t>
      </w:r>
      <w:permEnd w:id="1377530822"/>
    </w:p>
    <w:p w14:paraId="5F8DCBBC" w14:textId="77777777" w:rsidR="00070975" w:rsidRPr="00930AB0" w:rsidRDefault="00D00688" w:rsidP="0026040B">
      <w:pPr>
        <w:pStyle w:val="ConsNormal"/>
        <w:numPr>
          <w:ilvl w:val="1"/>
          <w:numId w:val="5"/>
        </w:numPr>
        <w:tabs>
          <w:tab w:val="clear" w:pos="1866"/>
        </w:tabs>
        <w:ind w:left="0" w:firstLine="0"/>
        <w:contextualSpacing/>
        <w:jc w:val="both"/>
        <w:rPr>
          <w:rFonts w:ascii="Tahoma" w:hAnsi="Tahoma" w:cs="Tahoma"/>
        </w:rPr>
      </w:pPr>
      <w:r w:rsidRPr="00930AB0">
        <w:rPr>
          <w:rFonts w:ascii="Tahoma" w:hAnsi="Tahoma" w:cs="Tahoma"/>
          <w:b/>
        </w:rPr>
        <w:t>Уступка прав и обязательств по Договору</w:t>
      </w:r>
    </w:p>
    <w:p w14:paraId="5DCDD7F1" w14:textId="77777777" w:rsidR="00D00688" w:rsidRPr="00930AB0" w:rsidRDefault="00D00688" w:rsidP="00930AB0">
      <w:pPr>
        <w:pStyle w:val="ConsPlusNormal"/>
        <w:numPr>
          <w:ilvl w:val="2"/>
          <w:numId w:val="5"/>
        </w:numPr>
        <w:tabs>
          <w:tab w:val="clear" w:pos="2292"/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При отсутствии письменного согласия Заказчика </w:t>
      </w:r>
      <w:r w:rsidR="00F67C76" w:rsidRPr="00930AB0">
        <w:rPr>
          <w:i w:val="0"/>
        </w:rPr>
        <w:t xml:space="preserve">Исполнитель </w:t>
      </w:r>
      <w:r w:rsidRPr="00930AB0">
        <w:rPr>
          <w:i w:val="0"/>
        </w:rPr>
        <w:t>не вправе:</w:t>
      </w:r>
    </w:p>
    <w:p w14:paraId="3CE220ED" w14:textId="77777777" w:rsidR="00D00688" w:rsidRPr="00930AB0" w:rsidRDefault="00D00688" w:rsidP="0026040B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переводить свои обязательства (в том числе долги) на третье лицо;</w:t>
      </w:r>
    </w:p>
    <w:p w14:paraId="4A15FEE9" w14:textId="77777777" w:rsidR="00D00688" w:rsidRPr="00930AB0" w:rsidRDefault="00D00688" w:rsidP="0026040B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permStart w:id="585246155" w:edGrp="everyone"/>
      <w:r w:rsidRPr="00930AB0">
        <w:rPr>
          <w:i w:val="0"/>
        </w:rPr>
        <w:t>уступать третьим лицам и (или) обременять права (требования) к Заказчику,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ermEnd w:id="585246155"/>
    <w:p w14:paraId="48E1102E" w14:textId="77777777" w:rsidR="00D00688" w:rsidRPr="00930AB0" w:rsidRDefault="00D00688" w:rsidP="0026040B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>передавать (уступать) третьим лицам и (или) обременять права в отношении каких-либо имущественных прав в отношении Документации;</w:t>
      </w:r>
    </w:p>
    <w:p w14:paraId="7D367EE3" w14:textId="77777777" w:rsidR="00D00688" w:rsidRPr="00930AB0" w:rsidRDefault="00D00688" w:rsidP="0026040B">
      <w:pPr>
        <w:pStyle w:val="ConsPlusNormal"/>
        <w:numPr>
          <w:ilvl w:val="0"/>
          <w:numId w:val="9"/>
        </w:numPr>
        <w:tabs>
          <w:tab w:val="left" w:pos="567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а также заключать иные сделки, в результате которых возникает или может возникнуть обременения прав (требований) </w:t>
      </w:r>
      <w:r w:rsidR="00E31764" w:rsidRPr="00930AB0">
        <w:rPr>
          <w:i w:val="0"/>
        </w:rPr>
        <w:t>Исполнителя</w:t>
      </w:r>
      <w:r w:rsidRPr="00930AB0">
        <w:rPr>
          <w:i w:val="0"/>
        </w:rPr>
        <w:t xml:space="preserve"> к Заказчику по Договору, и (или) иные об</w:t>
      </w:r>
      <w:r w:rsidR="00CE4032" w:rsidRPr="00930AB0">
        <w:rPr>
          <w:i w:val="0"/>
        </w:rPr>
        <w:t>ременения, касающиеся Результата Услуг</w:t>
      </w:r>
      <w:r w:rsidRPr="00930AB0">
        <w:rPr>
          <w:i w:val="0"/>
        </w:rPr>
        <w:t>/Предмета Договора.</w:t>
      </w:r>
    </w:p>
    <w:p w14:paraId="2EAEC3ED" w14:textId="77777777" w:rsidR="00D00688" w:rsidRPr="00930AB0" w:rsidRDefault="00D00688" w:rsidP="00930AB0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Стороны особо отмечают, что Заказчик на свое усмотрение принимает решение о выдаче или отказе в выдаче </w:t>
      </w:r>
      <w:r w:rsidR="00E31764" w:rsidRPr="00930AB0">
        <w:rPr>
          <w:i w:val="0"/>
        </w:rPr>
        <w:t>Исполнителю</w:t>
      </w:r>
      <w:r w:rsidRPr="00930AB0">
        <w:rPr>
          <w:i w:val="0"/>
        </w:rPr>
        <w:t xml:space="preserve">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Заказчика выдать такое согласие.</w:t>
      </w:r>
    </w:p>
    <w:p w14:paraId="019F1F83" w14:textId="77777777" w:rsidR="00D00688" w:rsidRPr="00930AB0" w:rsidRDefault="00D00688" w:rsidP="00930AB0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В случае нарушения вышеуказанных ограничений, в том числе заключения сделок, без письменного согласия Заказчика, </w:t>
      </w:r>
      <w:r w:rsidR="00F67C76" w:rsidRPr="00930AB0">
        <w:rPr>
          <w:i w:val="0"/>
        </w:rPr>
        <w:t xml:space="preserve">Исполнитель </w:t>
      </w:r>
      <w:r w:rsidRPr="00930AB0">
        <w:rPr>
          <w:i w:val="0"/>
        </w:rPr>
        <w:t xml:space="preserve"> обязан выплатить Заказчику штраф в размере, равном сумме (стоимости) уступленных, обремененных прав (требований) или имущественных прав в отношении Результата </w:t>
      </w:r>
      <w:r w:rsidR="00CE4032" w:rsidRPr="00930AB0">
        <w:rPr>
          <w:i w:val="0"/>
        </w:rPr>
        <w:t>оказанных Услуг</w:t>
      </w:r>
      <w:r w:rsidRPr="00930AB0">
        <w:rPr>
          <w:i w:val="0"/>
        </w:rPr>
        <w:t xml:space="preserve"> по такой сделке, а в случае невозможности определить сумму (стоимость) уступленных, обремененных прав (требований) или имущественных прав в отношении Результата</w:t>
      </w:r>
      <w:r w:rsidR="00CE4032" w:rsidRPr="00930AB0">
        <w:rPr>
          <w:i w:val="0"/>
        </w:rPr>
        <w:t xml:space="preserve"> оказанных</w:t>
      </w:r>
      <w:r w:rsidRPr="00930AB0">
        <w:rPr>
          <w:i w:val="0"/>
        </w:rPr>
        <w:t xml:space="preserve"> </w:t>
      </w:r>
      <w:r w:rsidR="00CE4032" w:rsidRPr="00930AB0">
        <w:rPr>
          <w:i w:val="0"/>
        </w:rPr>
        <w:t>Услуг</w:t>
      </w:r>
      <w:r w:rsidRPr="00930AB0">
        <w:rPr>
          <w:i w:val="0"/>
        </w:rPr>
        <w:t xml:space="preserve">, штраф составляет </w:t>
      </w:r>
      <w:permStart w:id="1164993757" w:edGrp="everyone"/>
      <w:r w:rsidRPr="00930AB0">
        <w:rPr>
          <w:i w:val="0"/>
        </w:rPr>
        <w:t xml:space="preserve">10 %(десять процентов) </w:t>
      </w:r>
      <w:permEnd w:id="1164993757"/>
      <w:r w:rsidRPr="00930AB0">
        <w:rPr>
          <w:i w:val="0"/>
        </w:rPr>
        <w:t xml:space="preserve">от </w:t>
      </w:r>
      <w:r w:rsidR="00A2747E" w:rsidRPr="00930AB0">
        <w:rPr>
          <w:i w:val="0"/>
        </w:rPr>
        <w:t>Цены Услуг</w:t>
      </w:r>
      <w:r w:rsidRPr="00930AB0">
        <w:rPr>
          <w:i w:val="0"/>
        </w:rPr>
        <w:t>.</w:t>
      </w:r>
    </w:p>
    <w:p w14:paraId="508891D9" w14:textId="77777777" w:rsidR="00D00688" w:rsidRPr="00930AB0" w:rsidRDefault="00D00688" w:rsidP="00930AB0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</w:t>
      </w:r>
      <w:r w:rsidR="00E31764" w:rsidRPr="00930AB0">
        <w:rPr>
          <w:i w:val="0"/>
        </w:rPr>
        <w:t>Исполнителя</w:t>
      </w:r>
      <w:r w:rsidRPr="00930AB0">
        <w:rPr>
          <w:i w:val="0"/>
        </w:rPr>
        <w:t xml:space="preserve"> в соответствии с </w:t>
      </w:r>
      <w:r w:rsidRPr="00930AB0">
        <w:rPr>
          <w:i w:val="0"/>
        </w:rPr>
        <w:lastRenderedPageBreak/>
        <w:t xml:space="preserve">настоящей статьей Договора, к </w:t>
      </w:r>
      <w:r w:rsidR="00E31764" w:rsidRPr="00930AB0">
        <w:rPr>
          <w:i w:val="0"/>
        </w:rPr>
        <w:t>Исполнителю</w:t>
      </w:r>
      <w:r w:rsidRPr="00930AB0">
        <w:rPr>
          <w:i w:val="0"/>
        </w:rPr>
        <w:t xml:space="preserve"> не будет применяться ответственность, установленная Договором.</w:t>
      </w:r>
    </w:p>
    <w:p w14:paraId="22500096" w14:textId="77777777" w:rsidR="00D00688" w:rsidRPr="00930AB0" w:rsidRDefault="00D00688" w:rsidP="00930AB0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permStart w:id="1177425986" w:edGrp="everyone"/>
      <w:r w:rsidRPr="00930AB0">
        <w:rPr>
          <w:i w:val="0"/>
        </w:rPr>
        <w:t xml:space="preserve">Заказчик вправе уступить или заложить права (требования) к </w:t>
      </w:r>
      <w:r w:rsidR="00E31764" w:rsidRPr="00930AB0">
        <w:rPr>
          <w:i w:val="0"/>
        </w:rPr>
        <w:t>Исполнителю</w:t>
      </w:r>
      <w:r w:rsidRPr="00930AB0">
        <w:rPr>
          <w:i w:val="0"/>
        </w:rPr>
        <w:t xml:space="preserve"> по Договору без согласия </w:t>
      </w:r>
      <w:r w:rsidR="00E31764" w:rsidRPr="00930AB0">
        <w:rPr>
          <w:i w:val="0"/>
        </w:rPr>
        <w:t>Исполнителя</w:t>
      </w:r>
      <w:r w:rsidRPr="00930AB0">
        <w:rPr>
          <w:i w:val="0"/>
        </w:rPr>
        <w:t xml:space="preserve"> на такую уступку.</w:t>
      </w:r>
    </w:p>
    <w:p w14:paraId="723335C2" w14:textId="77777777" w:rsidR="00D00688" w:rsidRPr="00930AB0" w:rsidRDefault="00D00688" w:rsidP="00930AB0">
      <w:pPr>
        <w:pStyle w:val="ConsPlusNormal"/>
        <w:numPr>
          <w:ilvl w:val="2"/>
          <w:numId w:val="5"/>
        </w:numPr>
        <w:tabs>
          <w:tab w:val="left" w:pos="993"/>
        </w:tabs>
        <w:ind w:left="0" w:firstLine="0"/>
        <w:jc w:val="both"/>
        <w:rPr>
          <w:i w:val="0"/>
        </w:rPr>
      </w:pPr>
      <w:r w:rsidRPr="00930AB0">
        <w:rPr>
          <w:i w:val="0"/>
        </w:rPr>
        <w:t xml:space="preserve">Заказчик вправе перевести права и обязательства Заказчика по Договору (произвести замену стороны – Заказчика в Договоре) на третье лицо, </w:t>
      </w:r>
      <w:proofErr w:type="gramStart"/>
      <w:r w:rsidR="00F67C76" w:rsidRPr="00930AB0">
        <w:rPr>
          <w:i w:val="0"/>
        </w:rPr>
        <w:t xml:space="preserve">Исполнитель </w:t>
      </w:r>
      <w:r w:rsidRPr="00930AB0">
        <w:rPr>
          <w:i w:val="0"/>
        </w:rPr>
        <w:t xml:space="preserve"> настоящим</w:t>
      </w:r>
      <w:proofErr w:type="gramEnd"/>
      <w:r w:rsidRPr="00930AB0">
        <w:rPr>
          <w:i w:val="0"/>
        </w:rPr>
        <w:t xml:space="preserve"> выражает согласие (заранее выданный акцепт) на замену стороны – Заказчика в Договоре на третье лицо. С момента получения </w:t>
      </w:r>
      <w:r w:rsidR="00E31764" w:rsidRPr="00930AB0">
        <w:rPr>
          <w:i w:val="0"/>
        </w:rPr>
        <w:t>Исполнителем</w:t>
      </w:r>
      <w:r w:rsidRPr="00930AB0">
        <w:rPr>
          <w:i w:val="0"/>
        </w:rPr>
        <w:t xml:space="preserve"> соответствующего уведомления от Заказчика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ermEnd w:id="1177425986"/>
    <w:p w14:paraId="31A24751" w14:textId="77777777" w:rsidR="00070975" w:rsidRPr="00930AB0" w:rsidRDefault="00070975" w:rsidP="0026040B">
      <w:pPr>
        <w:spacing w:after="0" w:line="240" w:lineRule="auto"/>
        <w:rPr>
          <w:rFonts w:ascii="Tahoma" w:hAnsi="Tahoma" w:cs="Tahoma"/>
          <w:szCs w:val="20"/>
        </w:rPr>
      </w:pPr>
    </w:p>
    <w:p w14:paraId="292C74A9" w14:textId="1C81151F" w:rsidR="004E7E48" w:rsidRPr="00E21B26" w:rsidRDefault="004E7E48" w:rsidP="004E7E48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clear" w:pos="1440"/>
          <w:tab w:val="num" w:pos="851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color w:val="auto"/>
          <w:sz w:val="20"/>
          <w:szCs w:val="20"/>
        </w:rPr>
      </w:pPr>
      <w:r w:rsidRPr="00E21B26">
        <w:rPr>
          <w:rFonts w:ascii="Tahoma" w:hAnsi="Tahoma" w:cs="Tahoma"/>
          <w:iCs/>
          <w:color w:val="auto"/>
          <w:sz w:val="20"/>
          <w:szCs w:val="20"/>
        </w:rPr>
        <w:t>Юридически значимые сообщения</w:t>
      </w:r>
      <w:r w:rsidRPr="00E21B26">
        <w:rPr>
          <w:rFonts w:ascii="Tahoma" w:hAnsi="Tahoma" w:cs="Tahoma"/>
          <w:color w:val="auto"/>
          <w:sz w:val="20"/>
          <w:szCs w:val="20"/>
        </w:rPr>
        <w:t xml:space="preserve"> </w:t>
      </w:r>
    </w:p>
    <w:p w14:paraId="41C6104B" w14:textId="7A79A8F0" w:rsidR="00190BF8" w:rsidRPr="007D711D" w:rsidRDefault="00190BF8" w:rsidP="00B55CA5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i w:val="0"/>
        </w:rPr>
      </w:pPr>
      <w:r w:rsidRPr="007D711D">
        <w:rPr>
          <w:i w:val="0"/>
        </w:rPr>
        <w:t>Любые юридически значимые сообщения, в т.ч. заявления, уведомления, извещения, требования, с которыми закон или Договор связывают гражданско-правовые последствия для другой Стороны (далее по тексту – «Сообщения»), и иные сообщения  или документы, направляемые Сторонами в соответствии с Договором, должны быть оформлены в письменном виде, составлены на русском языке, иметь уникальный, неповторяющийся (в рамках отношений Сторон по Договору) номер и дату составления, удостоверены подписью уполномоченного лица соответствующей Стороны и, при необходимости, печатью Стороны.</w:t>
      </w:r>
    </w:p>
    <w:p w14:paraId="666BDDF1" w14:textId="4C94CE19" w:rsidR="00190BF8" w:rsidRPr="007D711D" w:rsidRDefault="00190BF8" w:rsidP="00B55CA5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i w:val="0"/>
        </w:rPr>
      </w:pPr>
      <w:r w:rsidRPr="007D711D">
        <w:rPr>
          <w:i w:val="0"/>
        </w:rPr>
        <w:t>Сообщения будут считаться направленными надлежащим образом, если они направлены одним из способов: заказным письмом с уведомлением, ценным письмом с описью вложения, курьерской или авиа почтой, посредством электронной почты (в случаях, если направление Сообщений или отдельных видов Сообщений посредством электронной почты прямо предусмотрено Договором), или доставлены лично с получением под расписку «из рук в руки» соответствующими должностными лицами по адресам, указанным Сторонами в Договоре для направления корреспонденции, и влекут для Стороны-адресата гражданско-правовые последствия с момента доставки соответствующего Сообщения, если в Сообщении или условиями Договора не предусмотрена иная. Иные способы направления Сообщений могут быть предусмотрены Договором.</w:t>
      </w:r>
    </w:p>
    <w:p w14:paraId="532E5871" w14:textId="1F00FB98" w:rsidR="00190BF8" w:rsidRPr="007D711D" w:rsidRDefault="00190BF8" w:rsidP="00B55CA5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направленное заказным письмом, ценным письмом с описью вложения, авиапочтой, курьерской почтой, считается доставленным (полученным) Стороной-адресатом в день подписи уполномоченного представителя Стороны-адресата на почтовом уведомлении/квитанции или проставления почтовой или курьерской службой отметки, свидетельствующей о получении адресатом.</w:t>
      </w:r>
    </w:p>
    <w:p w14:paraId="3403C47D" w14:textId="4F88EF5C" w:rsidR="00190BF8" w:rsidRPr="007D711D" w:rsidRDefault="00190BF8" w:rsidP="00B55CA5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Сообщение, переданное «из рук в руки», считается доставленным (полученным) в день подписи уполномоченного представителя Стороны-адресата на копии оригинала Сообщения/в реестре документов, либо проставления штампа Стороны-адресата и подписи уполномоченного представителя данной Стороны на копии оригинала Сообщения/в реестре документов.</w:t>
      </w:r>
    </w:p>
    <w:p w14:paraId="0F95B64C" w14:textId="167FA51A" w:rsidR="00190BF8" w:rsidRPr="007D711D" w:rsidRDefault="00190BF8" w:rsidP="00B55CA5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Сообщения, направленные с помощью электронной почты, когда такой способ направления прямо предусмотрен Договором, считаются доставленными (полученными), если Сторона-адресат уведомила Сторону–отправителя любым допустимым, в соответствии с Договором, способом о получении такого Сообщения (так</w:t>
      </w:r>
      <w:r w:rsidR="00B55CA5" w:rsidRPr="007D711D">
        <w:rPr>
          <w:i w:val="0"/>
        </w:rPr>
        <w:t xml:space="preserve">им уведомлением является также </w:t>
      </w:r>
      <w:r w:rsidRPr="007D711D">
        <w:rPr>
          <w:i w:val="0"/>
        </w:rPr>
        <w:t>уведомление системы о доставке Сообщения), если иное не предусмотрено Договором.</w:t>
      </w:r>
    </w:p>
    <w:p w14:paraId="7D7F2EA3" w14:textId="14AEA6CE" w:rsidR="00190BF8" w:rsidRPr="007D711D" w:rsidRDefault="00190BF8" w:rsidP="00B55CA5">
      <w:pPr>
        <w:pStyle w:val="ConsPlusNormal"/>
        <w:numPr>
          <w:ilvl w:val="1"/>
          <w:numId w:val="5"/>
        </w:numPr>
        <w:tabs>
          <w:tab w:val="clear" w:pos="1866"/>
          <w:tab w:val="num" w:pos="0"/>
          <w:tab w:val="left" w:pos="284"/>
        </w:tabs>
        <w:ind w:left="0" w:firstLine="0"/>
        <w:jc w:val="both"/>
        <w:rPr>
          <w:i w:val="0"/>
        </w:rPr>
      </w:pPr>
      <w:r w:rsidRPr="007D711D">
        <w:rPr>
          <w:i w:val="0"/>
        </w:rPr>
        <w:t>При отсутствии подтверждения получения посредством электронной почты Сообщения Стороной-адресатом, без ущерба для действительности таких Сообщений не позднее 3 (Трёх) дней после совершения такого отправления оригинал Сообщения на бумажном носителе должен быть направлен Стороной-отправителем в адрес Стороны-адресата одним из способов: заказным письмом с уведомлением, ценным письмом с описью вложения, авиапочтой, курьерской почтой, либо вручён «из рук в руки» представителем Стороны-отправителя представителю Стороны-адресата с письменным подтверждением получения оригинала Сообщения, если иное не предусмотрено Договором.</w:t>
      </w:r>
    </w:p>
    <w:p w14:paraId="132D29CA" w14:textId="62357DEC" w:rsidR="00190BF8" w:rsidRPr="007D711D" w:rsidRDefault="00190BF8" w:rsidP="00B55CA5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Любое Сообщение, направленное в рабочее время с помощью электронной почты, считается доставленным Стороне-адресату в день направления этого Сообщения по электронной почте, при условии подтверждения Стороной–адресатом получения такого Сообщения в соответствии с абзацем 1 настоящего пункта или направления Стороне-адресату письменного оригинала соответствующего Сообщения в соответствии с абзацем 2 настоящего пункта; если иное не предусмотрено Договором.</w:t>
      </w:r>
    </w:p>
    <w:p w14:paraId="46A8E68D" w14:textId="0D808762" w:rsidR="00190BF8" w:rsidRPr="007D711D" w:rsidRDefault="00190BF8" w:rsidP="00B55CA5">
      <w:pPr>
        <w:pStyle w:val="ConsPlusNormal"/>
        <w:numPr>
          <w:ilvl w:val="1"/>
          <w:numId w:val="5"/>
        </w:numPr>
        <w:tabs>
          <w:tab w:val="clear" w:pos="1866"/>
          <w:tab w:val="num" w:pos="0"/>
        </w:tabs>
        <w:ind w:left="0" w:right="-56" w:firstLine="0"/>
        <w:jc w:val="both"/>
        <w:rPr>
          <w:rFonts w:eastAsia="Times New Roman"/>
          <w:i w:val="0"/>
        </w:rPr>
      </w:pPr>
      <w:r w:rsidRPr="007D711D">
        <w:rPr>
          <w:i w:val="0"/>
        </w:rPr>
        <w:t>Если Сообщение доставлено Стороне-адресату после окончания рабочего дня либо в выходной, или праздничный день, такое Сообщение будет считаться доставленным на следующий рабочий день.</w:t>
      </w:r>
    </w:p>
    <w:p w14:paraId="58A18397" w14:textId="43798571" w:rsidR="00190BF8" w:rsidRPr="007D711D" w:rsidRDefault="00190BF8" w:rsidP="00B55CA5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Если Сообщение, направленное Стороной-отправителем по последнему известному ей адресу Стороны-адресата, вернулось, то такое Сообщение считается полученным Стороной-адресатом в день проставления почтовой или курьерской службой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её проставления определить невозможно – то день получения Стороной-отправителем возвращённого Сообщения.</w:t>
      </w:r>
    </w:p>
    <w:p w14:paraId="474225ED" w14:textId="3D389050" w:rsidR="00190BF8" w:rsidRPr="007D711D" w:rsidRDefault="00190BF8" w:rsidP="00B55CA5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t>Сообщение считается доставленным и в тех случаях, если оно поступило Стороне-адресату по указанным в Договоре адресам, но по обстоятельствам, зависящим от нее, не было ей вручено или Сторона-адресат не ознакомилась с ним.</w:t>
      </w:r>
    </w:p>
    <w:p w14:paraId="4FB5C86B" w14:textId="04B5BB9D" w:rsidR="00190BF8" w:rsidRPr="007D711D" w:rsidRDefault="00190BF8" w:rsidP="00B55CA5">
      <w:pPr>
        <w:pStyle w:val="afffa"/>
        <w:numPr>
          <w:ilvl w:val="1"/>
          <w:numId w:val="5"/>
        </w:numPr>
        <w:tabs>
          <w:tab w:val="clear" w:pos="1866"/>
          <w:tab w:val="num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zCs w:val="20"/>
        </w:rPr>
        <w:lastRenderedPageBreak/>
        <w:t>В случае изменения реквизитов, местонахождения, в т.ч. предусмотренного Договором адреса для направления юридически значимых сообщений, Сторона обязана незамедлительно известить об этом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2984447F" w14:textId="1D7E6C87" w:rsidR="004E7E48" w:rsidRPr="007D711D" w:rsidRDefault="00B55CA5" w:rsidP="00FD6520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12.12. </w:t>
      </w:r>
      <w:r w:rsidR="004E7E48" w:rsidRPr="007D711D">
        <w:rPr>
          <w:rFonts w:ascii="Tahoma" w:hAnsi="Tahoma" w:cs="Tahoma"/>
        </w:rPr>
        <w:t>Юридически значимые сообщения направляются по следующим адресам:</w:t>
      </w:r>
    </w:p>
    <w:p w14:paraId="52449274" w14:textId="662D9848" w:rsidR="004E7E48" w:rsidRPr="007D711D" w:rsidRDefault="00B55CA5" w:rsidP="00FD6520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12.12.1</w:t>
      </w:r>
      <w:permStart w:id="190526387" w:edGrp="everyone"/>
      <w:r w:rsidRPr="007D711D">
        <w:rPr>
          <w:rFonts w:ascii="Tahoma" w:hAnsi="Tahoma" w:cs="Tahoma"/>
        </w:rPr>
        <w:t xml:space="preserve">. </w:t>
      </w:r>
      <w:r w:rsidR="004E7E48" w:rsidRPr="007D711D">
        <w:rPr>
          <w:rFonts w:ascii="Tahoma" w:hAnsi="Tahoma" w:cs="Tahoma"/>
        </w:rPr>
        <w:t xml:space="preserve">Заказчику: </w:t>
      </w:r>
      <w:r w:rsidR="004E7E48"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4E7E48" w:rsidRPr="007D711D">
        <w:rPr>
          <w:rFonts w:ascii="Tahoma" w:hAnsi="Tahoma" w:cs="Tahoma"/>
          <w:spacing w:val="3"/>
        </w:rPr>
        <w:t>_______________________</w:t>
      </w:r>
    </w:p>
    <w:p w14:paraId="2BB34F92" w14:textId="463137DC" w:rsidR="004E7E48" w:rsidRPr="007D711D" w:rsidRDefault="00B55CA5" w:rsidP="00FD6520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Tahoma" w:hAnsi="Tahoma" w:cs="Tahoma"/>
        </w:rPr>
      </w:pPr>
      <w:r w:rsidRPr="007D711D">
        <w:rPr>
          <w:rFonts w:ascii="Tahoma" w:hAnsi="Tahoma" w:cs="Tahoma"/>
        </w:rPr>
        <w:t>12.12.2. Исполнителю</w:t>
      </w:r>
      <w:r w:rsidR="004E7E48" w:rsidRPr="007D711D">
        <w:rPr>
          <w:rFonts w:ascii="Tahoma" w:hAnsi="Tahoma" w:cs="Tahoma"/>
        </w:rPr>
        <w:t xml:space="preserve">: </w:t>
      </w:r>
      <w:r w:rsidR="004E7E48" w:rsidRPr="007D711D">
        <w:rPr>
          <w:rFonts w:ascii="Tahoma" w:hAnsi="Tahoma" w:cs="Tahoma"/>
          <w:spacing w:val="-3"/>
        </w:rPr>
        <w:t xml:space="preserve">адрес для направления корреспонденции: </w:t>
      </w:r>
      <w:r w:rsidR="004E7E48" w:rsidRPr="007D711D">
        <w:rPr>
          <w:rFonts w:ascii="Tahoma" w:hAnsi="Tahoma" w:cs="Tahoma"/>
          <w:spacing w:val="3"/>
        </w:rPr>
        <w:t>_______________________</w:t>
      </w:r>
    </w:p>
    <w:p w14:paraId="19006F4E" w14:textId="554A07BD" w:rsidR="004E7E48" w:rsidRPr="007D711D" w:rsidRDefault="00B55CA5" w:rsidP="00FD6520">
      <w:pPr>
        <w:pStyle w:val="afffa"/>
        <w:tabs>
          <w:tab w:val="num" w:pos="0"/>
        </w:tabs>
        <w:spacing w:after="0" w:line="240" w:lineRule="auto"/>
        <w:ind w:left="0"/>
        <w:jc w:val="both"/>
        <w:rPr>
          <w:rFonts w:ascii="Tahoma" w:hAnsi="Tahoma" w:cs="Tahoma"/>
        </w:rPr>
      </w:pPr>
      <w:r w:rsidRPr="007D711D">
        <w:rPr>
          <w:rFonts w:ascii="Tahoma" w:hAnsi="Tahoma" w:cs="Tahoma"/>
        </w:rPr>
        <w:t xml:space="preserve">12.13. </w:t>
      </w:r>
      <w:r w:rsidR="004E7E48" w:rsidRPr="007D711D">
        <w:rPr>
          <w:rFonts w:ascii="Tahoma" w:hAnsi="Tahoma" w:cs="Tahoma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40BABFF4" w14:textId="77777777" w:rsidR="004E7E48" w:rsidRPr="007D711D" w:rsidRDefault="004E7E48" w:rsidP="00FD6520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pacing w:val="-3"/>
        </w:rPr>
      </w:pPr>
      <w:r w:rsidRPr="007D711D">
        <w:rPr>
          <w:rFonts w:ascii="Tahoma" w:hAnsi="Tahoma" w:cs="Tahoma"/>
        </w:rPr>
        <w:t>Заказчика:</w:t>
      </w:r>
      <w:r w:rsidRPr="007D711D">
        <w:rPr>
          <w:rFonts w:ascii="Tahoma" w:hAnsi="Tahoma" w:cs="Tahoma"/>
          <w:spacing w:val="-3"/>
        </w:rPr>
        <w:t xml:space="preserve"> </w:t>
      </w:r>
    </w:p>
    <w:p w14:paraId="5762CB75" w14:textId="77777777" w:rsidR="004E7E48" w:rsidRPr="007D711D" w:rsidRDefault="004E7E48" w:rsidP="00FD6520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</w:t>
      </w:r>
      <w:proofErr w:type="gramStart"/>
      <w:r w:rsidRPr="007D711D">
        <w:rPr>
          <w:rFonts w:ascii="Tahoma" w:hAnsi="Tahoma" w:cs="Tahoma"/>
          <w:spacing w:val="-3"/>
          <w:szCs w:val="20"/>
          <w:u w:val="single"/>
        </w:rPr>
        <w:t>_</w:t>
      </w:r>
      <w:r w:rsidRPr="007D711D">
        <w:rPr>
          <w:rFonts w:ascii="Tahoma" w:hAnsi="Tahoma" w:cs="Tahoma"/>
          <w:szCs w:val="20"/>
        </w:rPr>
        <w:t xml:space="preserve"> ;</w:t>
      </w:r>
      <w:proofErr w:type="gramEnd"/>
    </w:p>
    <w:p w14:paraId="04241CDA" w14:textId="6D3014A7" w:rsidR="004E7E48" w:rsidRPr="007D711D" w:rsidRDefault="00E21B26" w:rsidP="00FD6520">
      <w:pPr>
        <w:pStyle w:val="afffa"/>
        <w:tabs>
          <w:tab w:val="num" w:pos="0"/>
        </w:tabs>
        <w:overflowPunct w:val="0"/>
        <w:autoSpaceDE w:val="0"/>
        <w:autoSpaceDN w:val="0"/>
        <w:adjustRightInd w:val="0"/>
        <w:spacing w:after="0" w:line="240" w:lineRule="auto"/>
        <w:ind w:left="0"/>
        <w:textAlignment w:val="baseline"/>
        <w:rPr>
          <w:rFonts w:ascii="Tahoma" w:hAnsi="Tahoma" w:cs="Tahoma"/>
        </w:rPr>
      </w:pPr>
      <w:r>
        <w:rPr>
          <w:rFonts w:ascii="Tahoma" w:hAnsi="Tahoma" w:cs="Tahoma"/>
        </w:rPr>
        <w:t>Исполнителя</w:t>
      </w:r>
      <w:r w:rsidR="004E7E48" w:rsidRPr="007D711D">
        <w:rPr>
          <w:rFonts w:ascii="Tahoma" w:hAnsi="Tahoma" w:cs="Tahoma"/>
        </w:rPr>
        <w:t>:</w:t>
      </w:r>
    </w:p>
    <w:p w14:paraId="2AD2F83B" w14:textId="78738666" w:rsidR="00A2747E" w:rsidRPr="007D711D" w:rsidRDefault="004E7E48" w:rsidP="00FD6520">
      <w:pPr>
        <w:tabs>
          <w:tab w:val="num" w:pos="0"/>
          <w:tab w:val="num" w:pos="567"/>
        </w:tabs>
        <w:spacing w:after="0" w:line="240" w:lineRule="auto"/>
        <w:rPr>
          <w:rFonts w:ascii="Tahoma" w:hAnsi="Tahoma" w:cs="Tahoma"/>
          <w:szCs w:val="20"/>
        </w:rPr>
      </w:pPr>
      <w:r w:rsidRPr="007D711D">
        <w:rPr>
          <w:rFonts w:ascii="Tahoma" w:hAnsi="Tahoma" w:cs="Tahoma"/>
          <w:spacing w:val="-3"/>
          <w:szCs w:val="20"/>
          <w:lang w:val="en-US"/>
        </w:rPr>
        <w:t>E</w:t>
      </w:r>
      <w:r w:rsidRPr="007D711D">
        <w:rPr>
          <w:rFonts w:ascii="Tahoma" w:hAnsi="Tahoma" w:cs="Tahoma"/>
          <w:spacing w:val="-3"/>
          <w:szCs w:val="20"/>
        </w:rPr>
        <w:t>-</w:t>
      </w:r>
      <w:r w:rsidRPr="007D711D">
        <w:rPr>
          <w:rFonts w:ascii="Tahoma" w:hAnsi="Tahoma" w:cs="Tahoma"/>
          <w:spacing w:val="-3"/>
          <w:szCs w:val="20"/>
          <w:lang w:val="en-US"/>
        </w:rPr>
        <w:t>mail</w:t>
      </w:r>
      <w:r w:rsidRPr="007D711D">
        <w:rPr>
          <w:rFonts w:ascii="Tahoma" w:hAnsi="Tahoma" w:cs="Tahoma"/>
          <w:spacing w:val="-3"/>
          <w:szCs w:val="20"/>
        </w:rPr>
        <w:t xml:space="preserve">: </w:t>
      </w:r>
      <w:r w:rsidRPr="007D711D">
        <w:rPr>
          <w:rFonts w:ascii="Tahoma" w:hAnsi="Tahoma" w:cs="Tahoma"/>
          <w:spacing w:val="-3"/>
          <w:szCs w:val="20"/>
          <w:u w:val="single"/>
        </w:rPr>
        <w:t>_________________________________.</w:t>
      </w:r>
    </w:p>
    <w:permEnd w:id="190526387"/>
    <w:p w14:paraId="7A89C2FA" w14:textId="77777777" w:rsidR="00187E02" w:rsidRPr="00930AB0" w:rsidRDefault="00187E02" w:rsidP="00190BF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Антикоррупционные условия</w:t>
      </w:r>
    </w:p>
    <w:p w14:paraId="3D76D5B6" w14:textId="1374E57D" w:rsidR="008534F8" w:rsidRPr="00F84ED5" w:rsidRDefault="00D6385B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D6385B">
        <w:rPr>
          <w:rFonts w:ascii="Tahoma" w:hAnsi="Tahoma" w:cs="Tahoma"/>
          <w:szCs w:val="20"/>
        </w:rPr>
        <w:t xml:space="preserve">Подписывая настоящий договор, Стороны соглашаются с требованиями Антикоррупционной политики ПАО «Т Плюс», размещенной на сайте в сети Интернет по адресу: </w:t>
      </w:r>
      <w:hyperlink r:id="rId14" w:history="1">
        <w:r w:rsidRPr="00D6385B">
          <w:rPr>
            <w:rStyle w:val="aff"/>
            <w:rFonts w:ascii="Tahoma" w:hAnsi="Tahoma" w:cs="Tahoma"/>
            <w:szCs w:val="20"/>
          </w:rPr>
          <w:t>https://www.tplusgroup.ru/kso/ethics/</w:t>
        </w:r>
      </w:hyperlink>
      <w:r w:rsidRPr="00D6385B">
        <w:rPr>
          <w:rFonts w:ascii="Tahoma" w:hAnsi="Tahoma" w:cs="Tahoma"/>
          <w:szCs w:val="20"/>
        </w:rPr>
        <w:t>.</w:t>
      </w:r>
      <w:r w:rsidR="008534F8">
        <w:rPr>
          <w:rFonts w:ascii="Tahoma" w:hAnsi="Tahoma" w:cs="Tahoma"/>
          <w:szCs w:val="20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 </w:t>
      </w:r>
    </w:p>
    <w:p w14:paraId="12F18CDF" w14:textId="77777777" w:rsidR="008534F8" w:rsidRPr="009B4CA3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При исполнении своих обязательств по настоящему договору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57B6141D" w14:textId="77777777" w:rsidR="008534F8" w:rsidRPr="009B4CA3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 Под действиями работника, осуществляемыми в пользу стимулирующей его стороны, понимаются:</w:t>
      </w:r>
    </w:p>
    <w:p w14:paraId="7F2E72D9" w14:textId="77777777" w:rsidR="008534F8" w:rsidRPr="009B4CA3" w:rsidRDefault="008534F8" w:rsidP="008534F8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неоправданных преимуществ по сравнению с другими контрагентами;</w:t>
      </w:r>
    </w:p>
    <w:p w14:paraId="33F8F8A0" w14:textId="77777777" w:rsidR="008534F8" w:rsidRPr="009B4CA3" w:rsidRDefault="008534F8" w:rsidP="008534F8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предоставление каких-либо гарантий;</w:t>
      </w:r>
    </w:p>
    <w:p w14:paraId="7166ED76" w14:textId="77777777" w:rsidR="008534F8" w:rsidRPr="009B4CA3" w:rsidRDefault="008534F8" w:rsidP="008534F8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ускорение существующих процедур;</w:t>
      </w:r>
    </w:p>
    <w:p w14:paraId="14B0B1D2" w14:textId="77777777" w:rsidR="008534F8" w:rsidRPr="009B4CA3" w:rsidRDefault="008534F8" w:rsidP="008534F8">
      <w:pPr>
        <w:pStyle w:val="afffa"/>
        <w:tabs>
          <w:tab w:val="num" w:pos="567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- иные действия, выполняемые работником в рамках должностных обязанностей, но идущие вразрез с принципами прозрачности и открытости взаимоотношений между Сторонами.</w:t>
      </w:r>
    </w:p>
    <w:p w14:paraId="59A272C5" w14:textId="77777777" w:rsidR="008534F8" w:rsidRPr="009B4CA3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14:paraId="4819D339" w14:textId="77777777" w:rsidR="008534F8" w:rsidRPr="009B4CA3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</w:t>
      </w:r>
      <w:r>
        <w:rPr>
          <w:rFonts w:ascii="Tahoma" w:hAnsi="Tahoma" w:cs="Tahoma"/>
          <w:szCs w:val="20"/>
        </w:rPr>
        <w:t>настоящей Статьи</w:t>
      </w:r>
      <w:r w:rsidRPr="009B4CA3">
        <w:rPr>
          <w:rFonts w:ascii="Tahoma" w:hAnsi="Tahoma" w:cs="Tahoma"/>
          <w:szCs w:val="20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14:paraId="21C8FB83" w14:textId="77777777" w:rsidR="008534F8" w:rsidRPr="009F4A80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  <w:permStart w:id="1402811744" w:edGrp="everyone"/>
    </w:p>
    <w:permEnd w:id="1402811744"/>
    <w:p w14:paraId="28A84761" w14:textId="77777777" w:rsidR="008534F8" w:rsidRPr="009B4CA3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</w:t>
      </w:r>
      <w:r>
        <w:rPr>
          <w:rFonts w:ascii="Tahoma" w:hAnsi="Tahoma" w:cs="Tahoma"/>
          <w:szCs w:val="20"/>
        </w:rPr>
        <w:t>бой неблагоприятные последствия</w:t>
      </w:r>
      <w:r w:rsidRPr="009B4CA3">
        <w:rPr>
          <w:rFonts w:ascii="Tahoma" w:hAnsi="Tahoma" w:cs="Tahoma"/>
          <w:szCs w:val="20"/>
        </w:rPr>
        <w:t>, вплоть до расторжения настоящего Договора.</w:t>
      </w:r>
    </w:p>
    <w:p w14:paraId="5AC71BA5" w14:textId="77777777" w:rsidR="008534F8" w:rsidRPr="009B4CA3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37C66C1" w14:textId="77777777" w:rsidR="008534F8" w:rsidRPr="000354B5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B4CA3">
        <w:rPr>
          <w:rFonts w:ascii="Tahoma" w:hAnsi="Tahoma" w:cs="Tahoma"/>
          <w:szCs w:val="20"/>
        </w:rPr>
        <w:lastRenderedPageBreak/>
        <w:t xml:space="preserve"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</w:t>
      </w:r>
      <w:r w:rsidRPr="000354B5">
        <w:rPr>
          <w:rFonts w:ascii="Tahoma" w:hAnsi="Tahoma" w:cs="Tahoma"/>
          <w:szCs w:val="20"/>
        </w:rPr>
        <w:t>факте нарушений.</w:t>
      </w:r>
    </w:p>
    <w:p w14:paraId="767EBD79" w14:textId="77777777" w:rsidR="008534F8" w:rsidRPr="000354B5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774418524" w:edGrp="everyone"/>
      <w:r w:rsidRPr="000354B5">
        <w:rPr>
          <w:rFonts w:ascii="Tahoma" w:hAnsi="Tahoma" w:cs="Tahoma"/>
          <w:szCs w:val="20"/>
        </w:rPr>
        <w:t xml:space="preserve">  В случае отказа Исполнителя от предоставл</w:t>
      </w:r>
      <w:r>
        <w:rPr>
          <w:rFonts w:ascii="Tahoma" w:hAnsi="Tahoma" w:cs="Tahoma"/>
          <w:szCs w:val="20"/>
        </w:rPr>
        <w:t>ения Информации согласно п. 13.</w:t>
      </w:r>
      <w:r w:rsidRPr="00934539">
        <w:rPr>
          <w:rFonts w:ascii="Tahoma" w:hAnsi="Tahoma" w:cs="Tahoma"/>
          <w:szCs w:val="20"/>
        </w:rPr>
        <w:t>7</w:t>
      </w:r>
      <w:r w:rsidRPr="000354B5">
        <w:rPr>
          <w:rFonts w:ascii="Tahoma" w:hAnsi="Tahoma" w:cs="Tahoma"/>
          <w:szCs w:val="20"/>
        </w:rPr>
        <w:t>. настоящего Договора, фактического непредставления такой информации, представления Информации с н</w:t>
      </w:r>
      <w:r>
        <w:rPr>
          <w:rFonts w:ascii="Tahoma" w:hAnsi="Tahoma" w:cs="Tahoma"/>
          <w:szCs w:val="20"/>
        </w:rPr>
        <w:t>арушением сроков, установленных в настоящем Договоре</w:t>
      </w:r>
      <w:r w:rsidRPr="000354B5">
        <w:rPr>
          <w:rFonts w:ascii="Tahoma" w:hAnsi="Tahoma" w:cs="Tahoma"/>
          <w:szCs w:val="20"/>
        </w:rPr>
        <w:t>, или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14:paraId="7737B01B" w14:textId="108055D3" w:rsidR="008534F8" w:rsidRPr="003A4D71" w:rsidRDefault="008534F8" w:rsidP="008534F8">
      <w:pPr>
        <w:pStyle w:val="afffa"/>
        <w:numPr>
          <w:ilvl w:val="1"/>
          <w:numId w:val="5"/>
        </w:numPr>
        <w:tabs>
          <w:tab w:val="clear" w:pos="1866"/>
          <w:tab w:val="num" w:pos="567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0354B5">
        <w:rPr>
          <w:rFonts w:ascii="Tahoma" w:hAnsi="Tahoma" w:cs="Tahoma"/>
          <w:szCs w:val="20"/>
        </w:rPr>
        <w:t xml:space="preserve">В случае предоставления Информации не в полном объеме (т.е. непредставления какой-либо информации, </w:t>
      </w:r>
      <w:r>
        <w:rPr>
          <w:rFonts w:ascii="Tahoma" w:hAnsi="Tahoma" w:cs="Tahoma"/>
          <w:szCs w:val="20"/>
        </w:rPr>
        <w:t>указанной в форме (Приложение №3</w:t>
      </w:r>
      <w:r w:rsidRPr="000354B5">
        <w:rPr>
          <w:rFonts w:ascii="Tahoma" w:hAnsi="Tahoma" w:cs="Tahoma"/>
          <w:szCs w:val="20"/>
        </w:rPr>
        <w:t>) Заказчик направляет повторный запрос о предоставлении Информац</w:t>
      </w:r>
      <w:r>
        <w:rPr>
          <w:rFonts w:ascii="Tahoma" w:hAnsi="Tahoma" w:cs="Tahoma"/>
          <w:szCs w:val="20"/>
        </w:rPr>
        <w:t>ии по форме, указанной в п. 13.7</w:t>
      </w:r>
      <w:r w:rsidRPr="000354B5">
        <w:rPr>
          <w:rFonts w:ascii="Tahoma" w:hAnsi="Tahoma" w:cs="Tahoma"/>
          <w:szCs w:val="20"/>
        </w:rPr>
        <w:t xml:space="preserve">. Договора, дополненной отсутствующей информацией,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Заказчик вправе в одностороннем порядке отказаться от исполнения Договора путем </w:t>
      </w:r>
      <w:r w:rsidRPr="00FC259A">
        <w:rPr>
          <w:rFonts w:ascii="Tahoma" w:hAnsi="Tahoma" w:cs="Tahoma"/>
          <w:szCs w:val="20"/>
        </w:rPr>
        <w:t>направления письменного уведомления о прекращении Договора в течение 5 (Пяти) рабочих дней с момента направления уведомления.</w:t>
      </w:r>
    </w:p>
    <w:permEnd w:id="1774418524"/>
    <w:p w14:paraId="53BF7A27" w14:textId="77777777" w:rsidR="00E61DC8" w:rsidRPr="00930AB0" w:rsidRDefault="00E61DC8" w:rsidP="0026040B">
      <w:pPr>
        <w:pStyle w:val="afffa"/>
        <w:spacing w:after="0" w:line="240" w:lineRule="auto"/>
        <w:ind w:left="0"/>
        <w:jc w:val="both"/>
        <w:rPr>
          <w:rFonts w:ascii="Tahoma" w:hAnsi="Tahoma" w:cs="Tahoma"/>
          <w:szCs w:val="20"/>
        </w:rPr>
      </w:pPr>
    </w:p>
    <w:p w14:paraId="73BDFE29" w14:textId="65CDC0C7" w:rsidR="00EC09AB" w:rsidRPr="00930AB0" w:rsidRDefault="00EC09AB" w:rsidP="00190BF8">
      <w:pPr>
        <w:pStyle w:val="30"/>
        <w:keepNext w:val="0"/>
        <w:keepLines w:val="0"/>
        <w:widowControl w:val="0"/>
        <w:numPr>
          <w:ilvl w:val="0"/>
          <w:numId w:val="5"/>
        </w:numPr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Конфиденциальность</w:t>
      </w:r>
      <w:permStart w:id="1284715638" w:edGrp="everyone"/>
    </w:p>
    <w:permEnd w:id="1284715638"/>
    <w:p w14:paraId="6D04E8F8" w14:textId="77777777" w:rsidR="005075AE" w:rsidRPr="00FA423C" w:rsidRDefault="005075AE" w:rsidP="00E63866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Стороны обязуются соблюдать конфиденциальность в отношении Конфиденциальной ин</w:t>
      </w:r>
      <w:r>
        <w:rPr>
          <w:rFonts w:ascii="Tahoma" w:eastAsia="Times New Roman" w:hAnsi="Tahoma" w:cs="Tahoma"/>
          <w:szCs w:val="20"/>
        </w:rPr>
        <w:t>формации на условиях настоящей Статьи Договора.</w:t>
      </w:r>
    </w:p>
    <w:p w14:paraId="706A6FD2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Под конфиденциальной информацией Стороны понимают  документированную информацию,  в отношении любой из Сторон, ее Аффилированных лиц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4"/>
      </w:r>
      <w:r w:rsidRPr="004B5AB3">
        <w:rPr>
          <w:rFonts w:ascii="Tahoma" w:eastAsia="Times New Roman" w:hAnsi="Tahoma" w:cs="Tahoma"/>
          <w:szCs w:val="20"/>
        </w:rPr>
        <w:t xml:space="preserve"> и клиентов, их бизнеса, стратегии развития, организационной структуры и системы материально-технического обеспечения, информация, имеющая финансовый, экономический, маркетинговый, плановый,  научно-технический, производственный характер, аналитические материалы, подборки сведений, исследования, документы по Договору, а также любая иная информация, имеющая действительную или потенциальную ценность в силу неизвестности ее Третьим лицам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5"/>
      </w:r>
      <w:r w:rsidRPr="004B5AB3">
        <w:rPr>
          <w:rFonts w:ascii="Tahoma" w:eastAsia="Times New Roman" w:hAnsi="Tahoma" w:cs="Tahoma"/>
          <w:szCs w:val="20"/>
        </w:rPr>
        <w:t xml:space="preserve">, не предназначенная для широкого распространения и/или использования неограниченным кругом лиц и имеющая статус конфиденциальной в соответствии с особыми в ней оговорками </w:t>
      </w:r>
      <w:r w:rsidRPr="004B5AB3">
        <w:rPr>
          <w:rFonts w:ascii="Tahoma" w:eastAsia="Times New Roman" w:hAnsi="Tahoma" w:cs="Tahoma"/>
          <w:color w:val="000000"/>
          <w:szCs w:val="20"/>
        </w:rPr>
        <w:t>и помеченная Раскрывающей стороной</w:t>
      </w:r>
      <w:r w:rsidRPr="004B5AB3">
        <w:rPr>
          <w:rStyle w:val="afff7"/>
          <w:rFonts w:ascii="Tahoma" w:eastAsia="Times New Roman" w:hAnsi="Tahoma" w:cs="Tahoma"/>
          <w:color w:val="000000"/>
          <w:szCs w:val="20"/>
        </w:rPr>
        <w:footnoteReference w:id="6"/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грифом «Конфиденциально» и/или «Коммерческая тайна».</w:t>
      </w:r>
    </w:p>
    <w:p w14:paraId="64DB79DD" w14:textId="77777777" w:rsidR="005075AE" w:rsidRPr="004B5AB3" w:rsidRDefault="005075AE" w:rsidP="00E63866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Не относится к Конфиденциальной информации:</w:t>
      </w:r>
    </w:p>
    <w:p w14:paraId="52DEF464" w14:textId="77777777" w:rsidR="005075AE" w:rsidRPr="004B5AB3" w:rsidRDefault="005075AE" w:rsidP="00E63866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а) информация и/или материалы, которые, хотя и относятся к Договору, но на момент их раскрытия Сторонами являются (но не в результате каких-либо действий, связанных с неисполнением обязательств Сторонами по</w:t>
      </w:r>
      <w:r>
        <w:rPr>
          <w:rFonts w:ascii="Tahoma" w:eastAsia="Times New Roman" w:hAnsi="Tahoma" w:cs="Tahoma"/>
          <w:color w:val="000000"/>
          <w:szCs w:val="20"/>
        </w:rPr>
        <w:t xml:space="preserve"> настоящей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</w:t>
      </w:r>
      <w:r>
        <w:rPr>
          <w:rFonts w:ascii="Tahoma" w:eastAsia="Times New Roman" w:hAnsi="Tahoma" w:cs="Tahoma"/>
          <w:color w:val="000000"/>
          <w:szCs w:val="20"/>
        </w:rPr>
        <w:t>Статье</w:t>
      </w:r>
      <w:r w:rsidRPr="004B5AB3">
        <w:rPr>
          <w:rFonts w:ascii="Tahoma" w:eastAsia="Times New Roman" w:hAnsi="Tahoma" w:cs="Tahoma"/>
          <w:color w:val="000000"/>
          <w:szCs w:val="20"/>
        </w:rPr>
        <w:t>) общедоступными,</w:t>
      </w:r>
    </w:p>
    <w:p w14:paraId="4E5289C0" w14:textId="77777777" w:rsidR="005075AE" w:rsidRPr="004B5AB3" w:rsidRDefault="005075AE" w:rsidP="00E63866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б)</w:t>
      </w:r>
      <w:r w:rsidRPr="004B5AB3">
        <w:rPr>
          <w:rFonts w:ascii="Tahoma" w:eastAsia="Times New Roman" w:hAnsi="Tahoma" w:cs="Tahoma"/>
          <w:color w:val="000000"/>
          <w:szCs w:val="20"/>
        </w:rPr>
        <w:tab/>
        <w:t xml:space="preserve">информация или материалы, относящиеся к Договору, в отношении которых Сторона может доказать,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</w:t>
      </w:r>
      <w:r>
        <w:rPr>
          <w:rFonts w:ascii="Tahoma" w:eastAsia="Times New Roman" w:hAnsi="Tahoma" w:cs="Tahoma"/>
          <w:color w:val="000000"/>
          <w:szCs w:val="20"/>
        </w:rPr>
        <w:t>настоящей Статьи</w:t>
      </w:r>
      <w:r w:rsidRPr="004B5AB3">
        <w:rPr>
          <w:rFonts w:ascii="Tahoma" w:eastAsia="Times New Roman" w:hAnsi="Tahoma" w:cs="Tahoma"/>
          <w:color w:val="000000"/>
          <w:szCs w:val="20"/>
        </w:rPr>
        <w:t>;</w:t>
      </w:r>
    </w:p>
    <w:p w14:paraId="4F7B7A64" w14:textId="77777777" w:rsidR="005075AE" w:rsidRPr="004B5AB3" w:rsidRDefault="005075AE" w:rsidP="00E63866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в) информация, которая в соответствии с действующим законодательством Российской Федерации не может составлять коммерческую тайну;</w:t>
      </w:r>
    </w:p>
    <w:p w14:paraId="4F1340E5" w14:textId="77777777" w:rsidR="005075AE" w:rsidRPr="004B5AB3" w:rsidRDefault="005075AE" w:rsidP="00E63866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>г) информация, которая была самостоятельно разработана Принимающей стороной</w:t>
      </w:r>
      <w:r w:rsidRPr="004B5AB3">
        <w:rPr>
          <w:rStyle w:val="afff7"/>
          <w:rFonts w:ascii="Tahoma" w:eastAsia="Times New Roman" w:hAnsi="Tahoma" w:cs="Tahoma"/>
          <w:color w:val="000000"/>
          <w:szCs w:val="20"/>
        </w:rPr>
        <w:footnoteReference w:id="7"/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 без доступа к Конфиденциальной информации и без использования Конфиденциальной информации;</w:t>
      </w:r>
    </w:p>
    <w:p w14:paraId="0660558F" w14:textId="77777777" w:rsidR="005075AE" w:rsidRPr="004B5AB3" w:rsidRDefault="005075AE" w:rsidP="00E63866">
      <w:pPr>
        <w:tabs>
          <w:tab w:val="num" w:pos="426"/>
          <w:tab w:val="num" w:pos="567"/>
          <w:tab w:val="num" w:pos="709"/>
          <w:tab w:val="num" w:pos="1080"/>
        </w:tabs>
        <w:spacing w:after="0" w:line="240" w:lineRule="auto"/>
        <w:jc w:val="both"/>
        <w:rPr>
          <w:rFonts w:ascii="Tahoma" w:eastAsia="Times New Roman" w:hAnsi="Tahoma" w:cs="Tahoma"/>
          <w:color w:val="000000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 xml:space="preserve">д) информация, которая на момент ее передачи Принимающей стороне не была обозначена Раскрывающей стороной как конфиденциальная в </w:t>
      </w:r>
      <w:r>
        <w:rPr>
          <w:rFonts w:ascii="Tahoma" w:eastAsia="Times New Roman" w:hAnsi="Tahoma" w:cs="Tahoma"/>
          <w:color w:val="000000"/>
          <w:szCs w:val="20"/>
        </w:rPr>
        <w:t>порядке, установленном настоящей Статьей</w:t>
      </w:r>
      <w:r w:rsidRPr="004B5AB3">
        <w:rPr>
          <w:rFonts w:ascii="Tahoma" w:eastAsia="Times New Roman" w:hAnsi="Tahoma" w:cs="Tahoma"/>
          <w:color w:val="000000"/>
          <w:szCs w:val="20"/>
        </w:rPr>
        <w:t>.</w:t>
      </w:r>
    </w:p>
    <w:p w14:paraId="38BEFF5B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Передача Конфиденциальной информации осуществляется Раскрывающей стороной Принимающей стороне путем передачи Конфиденциальной информации,</w:t>
      </w:r>
      <w:r w:rsidRPr="004B5AB3">
        <w:rPr>
          <w:rFonts w:ascii="Tahoma" w:eastAsia="Times New Roman" w:hAnsi="Tahoma" w:cs="Tahoma"/>
          <w:color w:val="FF0000"/>
          <w:szCs w:val="20"/>
        </w:rPr>
        <w:t xml:space="preserve"> </w:t>
      </w:r>
      <w:r w:rsidRPr="004B5AB3">
        <w:rPr>
          <w:rFonts w:ascii="Tahoma" w:eastAsia="Times New Roman" w:hAnsi="Tahoma" w:cs="Tahoma"/>
          <w:color w:val="000000"/>
          <w:szCs w:val="20"/>
        </w:rPr>
        <w:t>помеченной Раскрывающей стороной грифом «Конфиденциально» и/или «Коммерческая тайна»,</w:t>
      </w:r>
      <w:r w:rsidRPr="004B5AB3">
        <w:rPr>
          <w:rFonts w:ascii="Tahoma" w:eastAsia="Times New Roman" w:hAnsi="Tahoma" w:cs="Tahoma"/>
          <w:szCs w:val="20"/>
        </w:rPr>
        <w:t xml:space="preserve"> на бумажном либо электронном носителе, а также любым иным, согласованным Сторонами способом передачи информации, позволяющим обеспечить конфиденциальность передаваемой информации и возможность идентификации отправителя Конфиденциальной информации, а также подтвердить факт передачи Конфиденциальной информации Раскрывающей стороной и факт получения такой информации  Принимающей стороной.</w:t>
      </w:r>
    </w:p>
    <w:p w14:paraId="12570693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Передача Конфиденциальной информации должна сопровождаться:</w:t>
      </w:r>
    </w:p>
    <w:p w14:paraId="2FA3F7F1" w14:textId="77777777" w:rsidR="005075AE" w:rsidRPr="004B5AB3" w:rsidRDefault="005075AE" w:rsidP="00E63866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lastRenderedPageBreak/>
        <w:t xml:space="preserve">- </w:t>
      </w:r>
      <w:r w:rsidRPr="004B5AB3">
        <w:rPr>
          <w:rFonts w:ascii="Tahoma" w:eastAsia="Times New Roman" w:hAnsi="Tahoma" w:cs="Tahoma"/>
          <w:szCs w:val="20"/>
        </w:rPr>
        <w:t>в случае передачи Конфиденциальной информации на бумажных или электронных носителях - оформлением Сторонами актов приема-передачи документов  или электронных носителей информации;</w:t>
      </w:r>
    </w:p>
    <w:p w14:paraId="406B976A" w14:textId="77777777" w:rsidR="005075AE" w:rsidRPr="004B5AB3" w:rsidRDefault="005075AE" w:rsidP="00E63866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</w:t>
      </w:r>
      <w:r w:rsidRPr="004B5AB3">
        <w:rPr>
          <w:rFonts w:ascii="Tahoma" w:eastAsia="Times New Roman" w:hAnsi="Tahoma" w:cs="Tahoma"/>
          <w:szCs w:val="20"/>
        </w:rPr>
        <w:t>в случае  передачи Конфиденциальной информации по электронным видам связи - получением Раскрывающей стороной по электронным видам связи, использованным для передачи информации, сообщения о получении Конфиденциальной информации Принимающей стороной;</w:t>
      </w:r>
    </w:p>
    <w:p w14:paraId="7A9CA68E" w14:textId="77777777" w:rsidR="005075AE" w:rsidRPr="004B5AB3" w:rsidRDefault="005075AE" w:rsidP="00E63866">
      <w:pPr>
        <w:tabs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>
        <w:rPr>
          <w:rFonts w:ascii="Tahoma" w:eastAsia="Times New Roman" w:hAnsi="Tahoma" w:cs="Tahoma"/>
          <w:szCs w:val="20"/>
        </w:rPr>
        <w:t xml:space="preserve">-  </w:t>
      </w:r>
      <w:r w:rsidRPr="004B5AB3">
        <w:rPr>
          <w:rFonts w:ascii="Tahoma" w:eastAsia="Times New Roman" w:hAnsi="Tahoma" w:cs="Tahoma"/>
          <w:szCs w:val="20"/>
        </w:rPr>
        <w:t>в случае передачи Конфиденциальной информации в устной форме, конфиденциальная информация подлежит обязательному документированию в течение 5 дней Раскрывающей стороной, с обязательным последующим представлением Принимающей стороне по акту приема-передачи копии составленного документа с соответствующим грифом или ограничительной пометкой.</w:t>
      </w:r>
    </w:p>
    <w:p w14:paraId="66AE88C0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вправе передавать Конфиденциальную информацию своим Аффилированным лицам, Представителям которым такая информация необходима для работы в целях в целях исполнения Договора.</w:t>
      </w:r>
    </w:p>
    <w:p w14:paraId="50C10EA2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Без ущерба для положений настояще</w:t>
      </w:r>
      <w:r>
        <w:rPr>
          <w:rFonts w:ascii="Tahoma" w:eastAsia="Times New Roman" w:hAnsi="Tahoma" w:cs="Tahoma"/>
          <w:szCs w:val="20"/>
        </w:rPr>
        <w:t>й Статьи</w:t>
      </w:r>
      <w:r w:rsidRPr="004B5AB3">
        <w:rPr>
          <w:rFonts w:ascii="Tahoma" w:eastAsia="Times New Roman" w:hAnsi="Tahoma" w:cs="Tahoma"/>
          <w:szCs w:val="20"/>
        </w:rPr>
        <w:t>, Стороны допускают разрешенное использование Технической, Эксплуатационной и иной документации и передачу ее Аффилированным лицам, Представителям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8"/>
      </w:r>
      <w:r w:rsidRPr="004B5AB3">
        <w:rPr>
          <w:rFonts w:ascii="Tahoma" w:eastAsia="Times New Roman" w:hAnsi="Tahoma" w:cs="Tahoma"/>
          <w:szCs w:val="20"/>
        </w:rPr>
        <w:t xml:space="preserve"> и Исполнителям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9"/>
      </w:r>
      <w:r w:rsidRPr="004B5AB3">
        <w:rPr>
          <w:rFonts w:ascii="Tahoma" w:eastAsia="Times New Roman" w:hAnsi="Tahoma" w:cs="Tahoma"/>
          <w:szCs w:val="20"/>
        </w:rPr>
        <w:t xml:space="preserve"> в той степени, в которой это необходимо в целях исполнения Договора или и строительства/реконструкции/модернизации/эксплуатации Объекта.</w:t>
      </w:r>
    </w:p>
    <w:p w14:paraId="435ACC9C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 передаче Конфиденциальной информации Принимающая сторона обязана указать Аффилированным лицам, Представителям и Исполнителям на конфиденциальный характер такой информации и обязанность обеспечить, в том числе, путем заключения соглашений о конфиденциальности и неразглашении информации, соответствующий режим защиты информации от несанкционированного доступа со стороны Третьих лиц, предполагающий ограниченный круг лиц, допущенных к работе с Конфиденциальной информацией, разрешение на копирование документов, содержащих Конфиденциальную информацию, в количестве необходимом для выполнения своих служебных обязанностей, и уничтожение сделанных копий при отпадении такой необходимости, ограничение копирования Конфиденциальной информации, представленной в электронном виде. </w:t>
      </w:r>
    </w:p>
    <w:p w14:paraId="0D6856AA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несет ответственность за действия (бездействие) своих Аффилированных лиц, Представителей и Исполнителей, получивших доступ к Конфиденциальной информации, повлекшие Разглашение Конфиденциальной информации</w:t>
      </w:r>
      <w:r w:rsidRPr="004B5AB3">
        <w:rPr>
          <w:rStyle w:val="afff7"/>
          <w:rFonts w:ascii="Tahoma" w:eastAsia="Times New Roman" w:hAnsi="Tahoma" w:cs="Tahoma"/>
          <w:szCs w:val="20"/>
        </w:rPr>
        <w:footnoteReference w:id="10"/>
      </w:r>
      <w:r w:rsidRPr="004B5AB3">
        <w:rPr>
          <w:rFonts w:ascii="Tahoma" w:eastAsia="Times New Roman" w:hAnsi="Tahoma" w:cs="Tahoma"/>
          <w:szCs w:val="20"/>
        </w:rPr>
        <w:t xml:space="preserve">.  </w:t>
      </w:r>
    </w:p>
    <w:p w14:paraId="5BE90482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принимает на себя следующие обязательства:</w:t>
      </w:r>
    </w:p>
    <w:p w14:paraId="155EE4A4" w14:textId="77777777" w:rsidR="005075AE" w:rsidRDefault="005075AE" w:rsidP="00E63866">
      <w:pPr>
        <w:pStyle w:val="afffa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94443A">
        <w:rPr>
          <w:rFonts w:ascii="Tahoma" w:eastAsia="Times New Roman" w:hAnsi="Tahoma" w:cs="Tahoma"/>
          <w:szCs w:val="20"/>
        </w:rPr>
        <w:t>обеспечить хранение Конфиденциальной информации, исключающее доступ к данной информации Третьих лиц с той же степенью тщательности, которую она проявляет по отношению к собственной Конфиденциальной информации в целях предотвращения ее несанкционированного использования, распространения или опубликования;</w:t>
      </w:r>
    </w:p>
    <w:p w14:paraId="74763341" w14:textId="77777777" w:rsidR="005075AE" w:rsidRDefault="005075AE" w:rsidP="00E63866">
      <w:pPr>
        <w:pStyle w:val="afffa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принимать все предусмотренные законодательством меры для установления в отношении Конфиденциальной информации режима коммерческой тайны, а также, по возможности, средства и методы технической защиты Конфиденциальной информации.</w:t>
      </w:r>
    </w:p>
    <w:p w14:paraId="75992FFC" w14:textId="77777777" w:rsidR="005075AE" w:rsidRDefault="005075AE" w:rsidP="00E63866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лицам.</w:t>
      </w:r>
    </w:p>
    <w:p w14:paraId="10D2BBA1" w14:textId="77777777" w:rsidR="005075AE" w:rsidRDefault="005075AE" w:rsidP="00E63866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разглашения, незаконном получении или незаконном использовании Конфиденциальной информации Третьими лицами в течение того дня, когда Принимающей стороной была получена указанная информация, либо в исключительном случае - на следующий после получения указанной информации день.</w:t>
      </w:r>
    </w:p>
    <w:p w14:paraId="7F74C44F" w14:textId="77777777" w:rsidR="005075AE" w:rsidRPr="00FA423C" w:rsidRDefault="005075AE" w:rsidP="00E63866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Принимающая сторона обязана </w:t>
      </w:r>
      <w:r w:rsidRPr="00FA423C">
        <w:rPr>
          <w:rFonts w:ascii="Tahoma" w:eastAsia="Times New Roman" w:hAnsi="Tahoma" w:cs="Tahoma"/>
          <w:color w:val="000000"/>
          <w:szCs w:val="20"/>
        </w:rPr>
        <w:t>сообщать по письменному запросу Раскрывающей стороне о мерах, принимаемых для защиты конфиденциальности переданной информации.</w:t>
      </w:r>
    </w:p>
    <w:p w14:paraId="3D9C0D13" w14:textId="77777777" w:rsidR="005075AE" w:rsidRDefault="005075AE" w:rsidP="00E63866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Принимающая сторона обязуется не передавать конфиденциальную информацию по открытым каналам телефонной, телеграфной и факсимильной связи, а также с использованием сети </w:t>
      </w:r>
      <w:r w:rsidRPr="00FA423C">
        <w:rPr>
          <w:rFonts w:ascii="Tahoma" w:eastAsia="Times New Roman" w:hAnsi="Tahoma" w:cs="Tahoma"/>
          <w:szCs w:val="20"/>
          <w:lang w:val="en-US"/>
        </w:rPr>
        <w:t>Internet</w:t>
      </w:r>
      <w:r w:rsidRPr="00FA423C">
        <w:rPr>
          <w:rFonts w:ascii="Tahoma" w:eastAsia="Times New Roman" w:hAnsi="Tahoma" w:cs="Tahoma"/>
          <w:szCs w:val="20"/>
        </w:rPr>
        <w:t xml:space="preserve"> без принятия соответствующих мер информационной защиты, удовлетворяющих обе Стороны.</w:t>
      </w:r>
    </w:p>
    <w:p w14:paraId="26AE6DD7" w14:textId="77777777" w:rsidR="005075AE" w:rsidRDefault="005075AE" w:rsidP="00E63866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Принимающая сторона обязана предоставить Раскрывающей сто</w:t>
      </w:r>
      <w:r>
        <w:rPr>
          <w:rFonts w:ascii="Tahoma" w:eastAsia="Times New Roman" w:hAnsi="Tahoma" w:cs="Tahoma"/>
          <w:szCs w:val="20"/>
        </w:rPr>
        <w:t>роне при подписании настоящего Договора</w:t>
      </w:r>
      <w:r w:rsidRPr="00FA423C">
        <w:rPr>
          <w:rFonts w:ascii="Tahoma" w:eastAsia="Times New Roman" w:hAnsi="Tahoma" w:cs="Tahoma"/>
          <w:szCs w:val="20"/>
        </w:rPr>
        <w:t xml:space="preserve"> доверенности (или список, заверенный руководителем Принимающей стороны) сотрудников, уполномоченных принимать передаваемую в рамках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FA423C">
        <w:rPr>
          <w:rFonts w:ascii="Tahoma" w:eastAsia="Times New Roman" w:hAnsi="Tahoma" w:cs="Tahoma"/>
          <w:szCs w:val="20"/>
        </w:rPr>
        <w:t xml:space="preserve"> конфиденциальную информацию и подписывать акты приема-передачи.</w:t>
      </w:r>
    </w:p>
    <w:p w14:paraId="0CB8A614" w14:textId="77777777" w:rsidR="005075AE" w:rsidRPr="00FA423C" w:rsidRDefault="005075AE" w:rsidP="00E63866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>Не является Разглашением Конфиденциальной информации раскрытие любой из Сторон Конфиденциальной информации, которая:</w:t>
      </w:r>
    </w:p>
    <w:p w14:paraId="22C7FFFF" w14:textId="77777777" w:rsidR="005075AE" w:rsidRPr="004B5AB3" w:rsidRDefault="005075AE" w:rsidP="00E63866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>- законно являлась или стала известна или доступна Принимающей стороне до ее получения от Раскрывающей стороны;</w:t>
      </w:r>
    </w:p>
    <w:p w14:paraId="6DB48BFC" w14:textId="77777777" w:rsidR="005075AE" w:rsidRPr="004B5AB3" w:rsidRDefault="005075AE" w:rsidP="00E63866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без каких-либо ограничений доведена Раскрывающей стороной до сведения Третьего лица, а также является или стала известной Третьим лицам в результате иных  правомерных или противоправных деяний (действий, бездействия) Раскрывающей стороны;</w:t>
      </w:r>
    </w:p>
    <w:p w14:paraId="426B4526" w14:textId="77777777" w:rsidR="005075AE" w:rsidRPr="004B5AB3" w:rsidRDefault="005075AE" w:rsidP="00E63866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независимо подготовлена Принимающей стороной без какого-либо обращения к Конфиденциальной информации;</w:t>
      </w:r>
    </w:p>
    <w:p w14:paraId="28488D5C" w14:textId="77777777" w:rsidR="005075AE" w:rsidRPr="004B5AB3" w:rsidRDefault="005075AE" w:rsidP="00E63866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разрешена к раскрытию письменным разрешением Раскрывающей Стороны;</w:t>
      </w:r>
    </w:p>
    <w:p w14:paraId="0263D200" w14:textId="77777777" w:rsidR="005075AE" w:rsidRPr="004B5AB3" w:rsidRDefault="005075AE" w:rsidP="00E63866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- является общедоступной по состоянию на дату подписания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 xml:space="preserve"> или стала общедоступной после его подписания бе</w:t>
      </w:r>
      <w:r>
        <w:rPr>
          <w:rFonts w:ascii="Tahoma" w:eastAsia="Times New Roman" w:hAnsi="Tahoma" w:cs="Tahoma"/>
          <w:szCs w:val="20"/>
        </w:rPr>
        <w:t>з нарушения положений настоящей Статьи</w:t>
      </w:r>
      <w:r w:rsidRPr="004B5AB3">
        <w:rPr>
          <w:rFonts w:ascii="Tahoma" w:eastAsia="Times New Roman" w:hAnsi="Tahoma" w:cs="Tahoma"/>
          <w:szCs w:val="20"/>
        </w:rPr>
        <w:t>.</w:t>
      </w:r>
    </w:p>
    <w:p w14:paraId="4A7BF9BB" w14:textId="77777777" w:rsidR="005075AE" w:rsidRPr="00FA423C" w:rsidRDefault="005075AE" w:rsidP="00E63866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FA423C">
        <w:rPr>
          <w:rFonts w:ascii="Tahoma" w:eastAsia="Times New Roman" w:hAnsi="Tahoma" w:cs="Tahoma"/>
          <w:szCs w:val="20"/>
        </w:rPr>
        <w:t xml:space="preserve">Если Принимающая сторона будет обязана в силу закона раскрыть какую-либо Конфиденциальную информацию,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раскрытия Конфиденциальной информации, а при невозможности направления предварительного уведомления – незамедлительно после раскрытия </w:t>
      </w:r>
      <w:r w:rsidRPr="00FA423C">
        <w:rPr>
          <w:rFonts w:ascii="Tahoma" w:eastAsia="Times New Roman" w:hAnsi="Tahoma" w:cs="Tahoma"/>
          <w:color w:val="000000"/>
          <w:szCs w:val="20"/>
        </w:rPr>
        <w:t>при условии, что направление такого уведомления не нарушает законодательства и/или нормативных актов, регулирующих действия Сторон и/или лица, запрашивающего данную информацию.</w:t>
      </w:r>
      <w:r w:rsidRPr="00FA423C">
        <w:rPr>
          <w:rFonts w:ascii="Tahoma" w:eastAsia="Times New Roman" w:hAnsi="Tahoma" w:cs="Tahoma"/>
          <w:szCs w:val="20"/>
        </w:rPr>
        <w:t xml:space="preserve"> Принимающая сторона обязуется обеспечить раскрытие только той части Конфиденциальной информации, раскрытие которой необходимо в силу применения положений действующего законодательства Российской Федерации, нормативных актов Банка России,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11284977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Принимающая сторона по письменному требованию Раскрывающей стороны обязана в течение 10 (Десяти) рабочих дней с даты получения соответствующего требования Раскрывающей стороны возвратить ей или уничтожить все документы и их копии, а также иные носители и их копии, содержащие Конфиденциальную информацию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, 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и/или нормативными актами, регулирующими деятельность Сторон. </w:t>
      </w:r>
    </w:p>
    <w:p w14:paraId="51970C22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документы, полученные ей по </w:t>
      </w:r>
      <w:r>
        <w:rPr>
          <w:rFonts w:ascii="Tahoma" w:eastAsia="Times New Roman" w:hAnsi="Tahoma" w:cs="Tahoma"/>
          <w:szCs w:val="20"/>
        </w:rPr>
        <w:t>Договору</w:t>
      </w:r>
      <w:r w:rsidRPr="004B5AB3">
        <w:rPr>
          <w:rFonts w:ascii="Tahoma" w:eastAsia="Times New Roman" w:hAnsi="Tahoma" w:cs="Tahoma"/>
          <w:szCs w:val="20"/>
        </w:rPr>
        <w:t xml:space="preserve"> и содержащие Конфиденциальную информацию.</w:t>
      </w:r>
    </w:p>
    <w:p w14:paraId="2AB94D25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реорганизации Принимающей стороны, все правопреемники этой Принимающей стороны обязаны исполнять обязательства, предусмотренные </w:t>
      </w:r>
      <w:r>
        <w:rPr>
          <w:rFonts w:ascii="Tahoma" w:eastAsia="Times New Roman" w:hAnsi="Tahoma" w:cs="Tahoma"/>
          <w:szCs w:val="20"/>
        </w:rPr>
        <w:t>настоящей Статьей</w:t>
      </w:r>
      <w:r w:rsidRPr="004B5AB3">
        <w:rPr>
          <w:rFonts w:ascii="Tahoma" w:eastAsia="Times New Roman" w:hAnsi="Tahoma" w:cs="Tahoma"/>
          <w:szCs w:val="20"/>
        </w:rPr>
        <w:t>.</w:t>
      </w:r>
    </w:p>
    <w:p w14:paraId="21D14149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При проведении расследования фактов разглашения конфиденциальной информации или обстоятельств, свидетельствующих об угрозе такого разглашения, Раскрывающая сторона, вправе направлять к Принимающей стороне уполномоченных лиц – специалистов в области защиты информации. Пострадавшая сторона проводит расследование за свой счет, и в случае обнаружения доказательств вины другой стороны, требует возмещения, как понесенных убытков, так и расходов по привлечению специалистов; Виновная сторона обязуется компенсировать понесенные пострадавшей стороной убытки и расходы по привлечению специалистов в течение 30 (тридцати) дней с даты предъявления соответствующего требования.</w:t>
      </w:r>
    </w:p>
    <w:p w14:paraId="73C253E0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color w:val="000000"/>
          <w:szCs w:val="20"/>
        </w:rPr>
        <w:t xml:space="preserve">Раскрывающая сторона имеет право: </w:t>
      </w:r>
    </w:p>
    <w:p w14:paraId="0118A7B9" w14:textId="77777777" w:rsidR="005075AE" w:rsidRPr="004B5AB3" w:rsidRDefault="005075AE" w:rsidP="00E63866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устанавливать, изменять и отменять в письменной форме режим конфиденциальности для переданной информации;</w:t>
      </w:r>
    </w:p>
    <w:p w14:paraId="29E714B0" w14:textId="77777777" w:rsidR="005075AE" w:rsidRPr="004B5AB3" w:rsidRDefault="005075AE" w:rsidP="00E63866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разрешать или запрещать доступ к конфиденциальной информации,  определять порядок и условия доступа к этой информации третьих лиц;</w:t>
      </w:r>
    </w:p>
    <w:p w14:paraId="21116B6C" w14:textId="77777777" w:rsidR="005075AE" w:rsidRPr="004B5AB3" w:rsidRDefault="005075AE" w:rsidP="00E63866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защищать в установленном действующим законодательством Российской Федерации порядке свои права в случае разглашения, незаконного получения или незаконного использования третьими лицами конфиденциальной информации, в том числе требовать возмещения убытков, причиненных в связи с нарушением прав Раскрывающей стороны;</w:t>
      </w:r>
    </w:p>
    <w:p w14:paraId="3452D827" w14:textId="77777777" w:rsidR="005075AE" w:rsidRPr="004B5AB3" w:rsidRDefault="005075AE" w:rsidP="00E63866">
      <w:pPr>
        <w:tabs>
          <w:tab w:val="num" w:pos="426"/>
          <w:tab w:val="num" w:pos="567"/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- проводить проверки соблюдения Принимающей стороной обязательств по защите конфиденциальной информации, а также проводить расследования фактов разглашения конфиденциальной информации или обстоятельств, свидетельствующих об угрозе такого разглашения. При этом Раскрывающая сторона вправе привлекать специалистов в области защиты информации, а также, независимых экспертов.</w:t>
      </w:r>
    </w:p>
    <w:p w14:paraId="693B1E0E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Каждая Сторона настоящим признает,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(убытки), так и неимущественный (деловая репутация Раскрывающей стороны, а также честь и достоинство Представителей Раскрывающей стороны).</w:t>
      </w:r>
    </w:p>
    <w:p w14:paraId="1BFCE507" w14:textId="77777777" w:rsidR="005075AE" w:rsidRPr="004B5AB3" w:rsidRDefault="005075AE" w:rsidP="00E63866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Принимающая сторона несет ответственность за невыполнение (как умышленное, так и по неосторожности) или ненадлежащее выполнение обязательств по </w:t>
      </w:r>
      <w:r>
        <w:rPr>
          <w:rFonts w:ascii="Tahoma" w:eastAsia="Times New Roman" w:hAnsi="Tahoma" w:cs="Tahoma"/>
          <w:szCs w:val="20"/>
        </w:rPr>
        <w:t>настоящей Статье</w:t>
      </w:r>
      <w:r w:rsidRPr="004B5AB3">
        <w:rPr>
          <w:rFonts w:ascii="Tahoma" w:eastAsia="Times New Roman" w:hAnsi="Tahoma" w:cs="Tahoma"/>
          <w:szCs w:val="20"/>
        </w:rPr>
        <w:t xml:space="preserve"> и обязуется в случае нарушения </w:t>
      </w:r>
      <w:r>
        <w:rPr>
          <w:rFonts w:ascii="Tahoma" w:eastAsia="Times New Roman" w:hAnsi="Tahoma" w:cs="Tahoma"/>
          <w:szCs w:val="20"/>
        </w:rPr>
        <w:t>положений настоящей Статьи</w:t>
      </w:r>
      <w:r w:rsidRPr="004B5AB3">
        <w:rPr>
          <w:rFonts w:ascii="Tahoma" w:eastAsia="Times New Roman" w:hAnsi="Tahoma" w:cs="Tahoma"/>
          <w:szCs w:val="20"/>
        </w:rPr>
        <w:t xml:space="preserve"> по требованию Раскрывающей стороны уплатить неустойку в размере  </w:t>
      </w:r>
      <w:permStart w:id="1207592631" w:edGrp="everyone"/>
      <w:r>
        <w:rPr>
          <w:rFonts w:ascii="Tahoma" w:eastAsia="Times New Roman" w:hAnsi="Tahoma" w:cs="Tahoma"/>
          <w:szCs w:val="20"/>
        </w:rPr>
        <w:t>500 000</w:t>
      </w:r>
      <w:r w:rsidRPr="004B5AB3">
        <w:rPr>
          <w:rFonts w:ascii="Tahoma" w:eastAsia="Times New Roman" w:hAnsi="Tahoma" w:cs="Tahoma"/>
          <w:szCs w:val="20"/>
        </w:rPr>
        <w:t xml:space="preserve"> (</w:t>
      </w:r>
      <w:r>
        <w:rPr>
          <w:rFonts w:ascii="Tahoma" w:eastAsia="Times New Roman" w:hAnsi="Tahoma" w:cs="Tahoma"/>
          <w:szCs w:val="20"/>
        </w:rPr>
        <w:t>пятьсот тысяч</w:t>
      </w:r>
      <w:r w:rsidRPr="004B5AB3">
        <w:rPr>
          <w:rFonts w:ascii="Tahoma" w:eastAsia="Times New Roman" w:hAnsi="Tahoma" w:cs="Tahoma"/>
          <w:szCs w:val="20"/>
        </w:rPr>
        <w:t>)</w:t>
      </w:r>
      <w:permEnd w:id="1207592631"/>
      <w:r w:rsidRPr="004B5AB3">
        <w:rPr>
          <w:rFonts w:ascii="Tahoma" w:eastAsia="Times New Roman" w:hAnsi="Tahoma" w:cs="Tahoma"/>
          <w:szCs w:val="20"/>
        </w:rPr>
        <w:t xml:space="preserve"> рублей.</w:t>
      </w:r>
    </w:p>
    <w:p w14:paraId="4FEB08EC" w14:textId="77777777" w:rsidR="005075AE" w:rsidRPr="004B5AB3" w:rsidRDefault="005075AE" w:rsidP="00471A9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lastRenderedPageBreak/>
        <w:t xml:space="preserve">Помимо уплаты неустойки Принимающая сторона обязуется возместить Раскрывающей стороне причиненные убытки в полном объеме (реальный ущерб и упущенную выгоду), а также осуществить все необходимые действия по восстановлению нарушенных прав Раскрывающей стороны, ее Представителей в соответствии с действующим законодательством Российской Федерации. Размер выплаченной неустойки зачитывается в счет возмещения убытков. </w:t>
      </w:r>
    </w:p>
    <w:p w14:paraId="06C2153D" w14:textId="77777777" w:rsidR="005075AE" w:rsidRPr="004B5AB3" w:rsidRDefault="005075AE" w:rsidP="00471A9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>Положение о конфиденциальности действует в течение  3 (трех) лет с даты подписания Договора.</w:t>
      </w:r>
    </w:p>
    <w:p w14:paraId="5EB56DEB" w14:textId="77777777" w:rsidR="005075AE" w:rsidRPr="004B5AB3" w:rsidRDefault="005075AE" w:rsidP="00471A9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До истечения срока предупреждения Стороны обязаны вернуть друг другу полученную Конфиденциальную информацию либо с письменного разрешения Стороны, раскрывшей Конфиденциальную информацию, уничтожить все документы и их копии, либо иные носители Конфиденциальной информации, </w:t>
      </w:r>
      <w:r w:rsidRPr="004B5AB3">
        <w:rPr>
          <w:rFonts w:ascii="Tahoma" w:eastAsia="Times New Roman" w:hAnsi="Tahoma" w:cs="Tahoma"/>
          <w:color w:val="000000"/>
          <w:szCs w:val="20"/>
        </w:rPr>
        <w:t xml:space="preserve">за исключением случаев, когда уничтожение документов (копий), содержащих Конфиденциальную информацию, не может быть произведено в соответствии с действующим законодательством Российской Федерации  и/или нормативными актами, регулирующими деятельность Сторон. </w:t>
      </w:r>
      <w:r w:rsidRPr="004B5AB3">
        <w:rPr>
          <w:rFonts w:ascii="Tahoma" w:eastAsia="Times New Roman" w:hAnsi="Tahoma" w:cs="Tahoma"/>
          <w:szCs w:val="20"/>
        </w:rPr>
        <w:t>По истечении срока предупреждения</w:t>
      </w:r>
      <w:r>
        <w:rPr>
          <w:rFonts w:ascii="Tahoma" w:eastAsia="Times New Roman" w:hAnsi="Tahoma" w:cs="Tahoma"/>
          <w:szCs w:val="20"/>
        </w:rPr>
        <w:t xml:space="preserve"> положения настоящей</w:t>
      </w:r>
      <w:r w:rsidRPr="004B5AB3">
        <w:rPr>
          <w:rFonts w:ascii="Tahoma" w:eastAsia="Times New Roman" w:hAnsi="Tahoma" w:cs="Tahoma"/>
          <w:szCs w:val="20"/>
        </w:rPr>
        <w:t xml:space="preserve"> </w:t>
      </w:r>
      <w:r>
        <w:rPr>
          <w:rFonts w:ascii="Tahoma" w:eastAsia="Times New Roman" w:hAnsi="Tahoma" w:cs="Tahoma"/>
          <w:szCs w:val="20"/>
        </w:rPr>
        <w:t>Статьи прекращают свое действие</w:t>
      </w:r>
      <w:r w:rsidRPr="004B5AB3">
        <w:rPr>
          <w:rFonts w:ascii="Tahoma" w:eastAsia="Times New Roman" w:hAnsi="Tahoma" w:cs="Tahoma"/>
          <w:szCs w:val="20"/>
        </w:rPr>
        <w:t>.</w:t>
      </w:r>
    </w:p>
    <w:p w14:paraId="7146C961" w14:textId="77777777" w:rsidR="005075AE" w:rsidRPr="004B5AB3" w:rsidRDefault="005075AE" w:rsidP="00471A90">
      <w:pPr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Cs w:val="20"/>
        </w:rPr>
      </w:pPr>
      <w:r w:rsidRPr="004B5AB3">
        <w:rPr>
          <w:rFonts w:ascii="Tahoma" w:eastAsia="Times New Roman" w:hAnsi="Tahoma" w:cs="Tahoma"/>
          <w:szCs w:val="20"/>
        </w:rPr>
        <w:t xml:space="preserve">В случае расторжения Договора по любому основанию обязательства Сторон по неразглашению Конфиденциальной информации сохраняются в течение 3 (трех) лет со дня расторжения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 xml:space="preserve">, если иное не будет согласовано Сторонами при расторжении настоящего </w:t>
      </w:r>
      <w:r>
        <w:rPr>
          <w:rFonts w:ascii="Tahoma" w:eastAsia="Times New Roman" w:hAnsi="Tahoma" w:cs="Tahoma"/>
          <w:szCs w:val="20"/>
        </w:rPr>
        <w:t>Договора</w:t>
      </w:r>
      <w:r w:rsidRPr="004B5AB3">
        <w:rPr>
          <w:rFonts w:ascii="Tahoma" w:eastAsia="Times New Roman" w:hAnsi="Tahoma" w:cs="Tahoma"/>
          <w:szCs w:val="20"/>
        </w:rPr>
        <w:t>.</w:t>
      </w:r>
    </w:p>
    <w:p w14:paraId="43A8757D" w14:textId="77777777" w:rsidR="00EC09AB" w:rsidRPr="00930AB0" w:rsidRDefault="00EC09AB" w:rsidP="00471A90">
      <w:pPr>
        <w:tabs>
          <w:tab w:val="num" w:pos="709"/>
        </w:tabs>
        <w:spacing w:after="0" w:line="240" w:lineRule="auto"/>
        <w:jc w:val="both"/>
        <w:rPr>
          <w:rFonts w:ascii="Tahoma" w:eastAsia="Times New Roman" w:hAnsi="Tahoma" w:cs="Tahoma"/>
          <w:sz w:val="12"/>
          <w:szCs w:val="12"/>
        </w:rPr>
      </w:pPr>
    </w:p>
    <w:p w14:paraId="30B021F0" w14:textId="77777777" w:rsidR="00A2747E" w:rsidRPr="00930AB0" w:rsidRDefault="00A2747E" w:rsidP="00471A90">
      <w:pPr>
        <w:pStyle w:val="30"/>
        <w:keepNext w:val="0"/>
        <w:keepLines w:val="0"/>
        <w:widowControl w:val="0"/>
        <w:numPr>
          <w:ilvl w:val="0"/>
          <w:numId w:val="5"/>
        </w:numPr>
        <w:tabs>
          <w:tab w:val="num" w:pos="709"/>
        </w:tabs>
        <w:spacing w:before="0" w:line="240" w:lineRule="auto"/>
        <w:ind w:left="0" w:firstLine="0"/>
        <w:contextualSpacing/>
        <w:jc w:val="center"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>Заключительные положения</w:t>
      </w:r>
    </w:p>
    <w:p w14:paraId="7012D2BF" w14:textId="77777777" w:rsidR="00EC09AB" w:rsidRPr="00930AB0" w:rsidRDefault="00EC09AB" w:rsidP="00471A90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Настоящий Договор составлен </w:t>
      </w:r>
      <w:permStart w:id="759200256" w:edGrp="everyone"/>
      <w:r w:rsidRPr="00930AB0">
        <w:rPr>
          <w:rFonts w:ascii="Tahoma" w:hAnsi="Tahoma" w:cs="Tahoma"/>
          <w:szCs w:val="20"/>
        </w:rPr>
        <w:t xml:space="preserve">в двух </w:t>
      </w:r>
      <w:permEnd w:id="759200256"/>
      <w:r w:rsidRPr="00930AB0">
        <w:rPr>
          <w:rFonts w:ascii="Tahoma" w:hAnsi="Tahoma" w:cs="Tahoma"/>
          <w:szCs w:val="20"/>
        </w:rPr>
        <w:t xml:space="preserve">подлинных идентичных экземплярах, имеющих </w:t>
      </w:r>
      <w:proofErr w:type="gramStart"/>
      <w:r w:rsidRPr="00930AB0">
        <w:rPr>
          <w:rFonts w:ascii="Tahoma" w:hAnsi="Tahoma" w:cs="Tahoma"/>
          <w:szCs w:val="20"/>
        </w:rPr>
        <w:t>одинаковую  юридическую</w:t>
      </w:r>
      <w:proofErr w:type="gramEnd"/>
      <w:r w:rsidRPr="00930AB0">
        <w:rPr>
          <w:rFonts w:ascii="Tahoma" w:hAnsi="Tahoma" w:cs="Tahoma"/>
          <w:szCs w:val="20"/>
        </w:rPr>
        <w:t xml:space="preserve"> силу, по одному для каждой стороны.</w:t>
      </w:r>
    </w:p>
    <w:p w14:paraId="1D2BCC12" w14:textId="6499603E" w:rsidR="00EC09AB" w:rsidRPr="00930AB0" w:rsidRDefault="00710A0F" w:rsidP="00471A90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permStart w:id="1876308170" w:edGrp="everyone"/>
      <w:r w:rsidRPr="00930AB0">
        <w:rPr>
          <w:rFonts w:ascii="Tahoma" w:hAnsi="Tahoma" w:cs="Tahoma"/>
          <w:szCs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</w:t>
      </w:r>
      <w:bookmarkStart w:id="10" w:name="_GoBack"/>
      <w:bookmarkEnd w:id="10"/>
    </w:p>
    <w:permEnd w:id="1876308170"/>
    <w:p w14:paraId="2B105662" w14:textId="77777777" w:rsidR="0019212C" w:rsidRPr="00930AB0" w:rsidRDefault="0019212C" w:rsidP="00471A90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После подписания Договора все предыдущие письменные и устные соглашения, переписка, переговоры между Сторонами, относящиеся к Договору, теряют </w:t>
      </w:r>
      <w:r w:rsidR="004741E3" w:rsidRPr="00930AB0">
        <w:rPr>
          <w:rFonts w:ascii="Tahoma" w:hAnsi="Tahoma" w:cs="Tahoma"/>
          <w:szCs w:val="20"/>
        </w:rPr>
        <w:t>юридическую силу</w:t>
      </w:r>
      <w:r w:rsidRPr="00930AB0">
        <w:rPr>
          <w:rFonts w:ascii="Tahoma" w:hAnsi="Tahoma" w:cs="Tahoma"/>
          <w:szCs w:val="20"/>
        </w:rPr>
        <w:t>.</w:t>
      </w:r>
    </w:p>
    <w:p w14:paraId="2CCEBD8D" w14:textId="77777777" w:rsidR="00D00688" w:rsidRPr="00930AB0" w:rsidRDefault="00D00688" w:rsidP="00471A90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Не реализация Заказчиком прав, предоставленных Договором и/или действующим законодательством Российской Федерации не является отказом Заказчика от таких прав, а </w:t>
      </w:r>
      <w:r w:rsidR="00E31764" w:rsidRPr="00930AB0">
        <w:rPr>
          <w:rFonts w:ascii="Tahoma" w:hAnsi="Tahoma" w:cs="Tahoma"/>
          <w:szCs w:val="20"/>
        </w:rPr>
        <w:t>Исполнитель,</w:t>
      </w:r>
      <w:r w:rsidRPr="00930AB0">
        <w:rPr>
          <w:rFonts w:ascii="Tahoma" w:hAnsi="Tahoma" w:cs="Tahoma"/>
          <w:szCs w:val="20"/>
        </w:rPr>
        <w:t xml:space="preserve"> ни при каких обстоятельствах, не освобождается от ответственности за его действия (бездействия), которые могут привести к возникновению у Заказчика убытков, в том числе в случае, если Заказчик не воспользуется правами, предоставленными Договором и/или действующим законодательством Российской Федерации.</w:t>
      </w:r>
    </w:p>
    <w:p w14:paraId="124A9CCC" w14:textId="77777777" w:rsidR="00D00688" w:rsidRPr="00930AB0" w:rsidRDefault="00D00688" w:rsidP="00471A90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Если какое-либо положение Договора признано недействительным, это не затрагивает и не ограничивает действительность остальных положений Договора. После того, как какое-либо из положений Договора будет признано недействительным, Стороны должны добросовестно договориться о внесении соответствующих изменений в Договор, которые максимально точно отражали бы первоначальные коммерческие намерения Сторон</w:t>
      </w:r>
    </w:p>
    <w:p w14:paraId="536DF807" w14:textId="77777777" w:rsidR="00D00688" w:rsidRPr="00930AB0" w:rsidRDefault="00F67C76" w:rsidP="00471A90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Исполнитель </w:t>
      </w:r>
      <w:r w:rsidR="00A94FC4" w:rsidRPr="00930AB0">
        <w:rPr>
          <w:rFonts w:ascii="Tahoma" w:hAnsi="Tahoma" w:cs="Tahoma"/>
          <w:szCs w:val="20"/>
        </w:rPr>
        <w:t>в срок не позднее 10 дней с момента наступления соответствующего события</w:t>
      </w:r>
      <w:r w:rsidR="00D00688" w:rsidRPr="00930AB0">
        <w:rPr>
          <w:rFonts w:ascii="Tahoma" w:hAnsi="Tahoma" w:cs="Tahoma"/>
          <w:szCs w:val="20"/>
        </w:rPr>
        <w:t xml:space="preserve"> обязан уведомлять Заказчика о: а) принятии уполномоченными органами решений или заявлении требований о реорганизации или ликвидации </w:t>
      </w:r>
      <w:r w:rsidR="00E31764" w:rsidRPr="00930AB0">
        <w:rPr>
          <w:rFonts w:ascii="Tahoma" w:hAnsi="Tahoma" w:cs="Tahoma"/>
          <w:szCs w:val="20"/>
        </w:rPr>
        <w:t>Исполнителя</w:t>
      </w:r>
      <w:r w:rsidR="00D00688" w:rsidRPr="00930AB0">
        <w:rPr>
          <w:rFonts w:ascii="Tahoma" w:hAnsi="Tahoma" w:cs="Tahoma"/>
          <w:szCs w:val="20"/>
        </w:rPr>
        <w:t xml:space="preserve">; б) подаче в отношении </w:t>
      </w:r>
      <w:r w:rsidR="00E31764" w:rsidRPr="00930AB0">
        <w:rPr>
          <w:rFonts w:ascii="Tahoma" w:hAnsi="Tahoma" w:cs="Tahoma"/>
          <w:szCs w:val="20"/>
        </w:rPr>
        <w:t>Исполнителя</w:t>
      </w:r>
      <w:r w:rsidR="00D00688" w:rsidRPr="00930AB0">
        <w:rPr>
          <w:rFonts w:ascii="Tahoma" w:hAnsi="Tahoma" w:cs="Tahoma"/>
          <w:szCs w:val="20"/>
        </w:rPr>
        <w:t xml:space="preserve"> заявлений о признании его несостоятельным (банкротом); в) вынесении в отношении </w:t>
      </w:r>
      <w:r w:rsidR="00E31764" w:rsidRPr="00930AB0">
        <w:rPr>
          <w:rFonts w:ascii="Tahoma" w:hAnsi="Tahoma" w:cs="Tahoma"/>
          <w:szCs w:val="20"/>
        </w:rPr>
        <w:t>Исполнителя</w:t>
      </w:r>
      <w:r w:rsidR="00D00688" w:rsidRPr="00930AB0">
        <w:rPr>
          <w:rFonts w:ascii="Tahoma" w:hAnsi="Tahoma" w:cs="Tahoma"/>
          <w:szCs w:val="20"/>
        </w:rPr>
        <w:t xml:space="preserve"> решений уполномоченных органов, либо предъявлении к </w:t>
      </w:r>
      <w:r w:rsidR="00E31764" w:rsidRPr="00930AB0">
        <w:rPr>
          <w:rFonts w:ascii="Tahoma" w:hAnsi="Tahoma" w:cs="Tahoma"/>
          <w:szCs w:val="20"/>
        </w:rPr>
        <w:t>Исполнителю</w:t>
      </w:r>
      <w:r w:rsidR="00D00688" w:rsidRPr="00930AB0">
        <w:rPr>
          <w:rFonts w:ascii="Tahoma" w:hAnsi="Tahoma" w:cs="Tahoma"/>
          <w:szCs w:val="20"/>
        </w:rPr>
        <w:t xml:space="preserve"> исковых заявлений о взыскании денежных средств в размере более 25% (двадцати пяти процентов) Цены </w:t>
      </w:r>
      <w:r w:rsidR="0069558B" w:rsidRPr="00930AB0">
        <w:rPr>
          <w:rFonts w:ascii="Tahoma" w:hAnsi="Tahoma" w:cs="Tahoma"/>
          <w:szCs w:val="20"/>
        </w:rPr>
        <w:t>Услуг</w:t>
      </w:r>
      <w:r w:rsidR="00D00688" w:rsidRPr="00930AB0">
        <w:rPr>
          <w:rFonts w:ascii="Tahoma" w:hAnsi="Tahoma" w:cs="Tahoma"/>
          <w:szCs w:val="20"/>
        </w:rPr>
        <w:t xml:space="preserve">, либо более 10% (десяти процентов) балансовой стоимости активов </w:t>
      </w:r>
      <w:r w:rsidR="00E31764" w:rsidRPr="00930AB0">
        <w:rPr>
          <w:rFonts w:ascii="Tahoma" w:hAnsi="Tahoma" w:cs="Tahoma"/>
          <w:szCs w:val="20"/>
        </w:rPr>
        <w:t>Исполнителя</w:t>
      </w:r>
      <w:r w:rsidR="00D00688" w:rsidRPr="00930AB0">
        <w:rPr>
          <w:rFonts w:ascii="Tahoma" w:hAnsi="Tahoma" w:cs="Tahoma"/>
          <w:szCs w:val="20"/>
        </w:rPr>
        <w:t xml:space="preserve">; г) изъятие или наложении ареста на имущество </w:t>
      </w:r>
      <w:r w:rsidR="00E31764" w:rsidRPr="00930AB0">
        <w:rPr>
          <w:rFonts w:ascii="Tahoma" w:hAnsi="Tahoma" w:cs="Tahoma"/>
          <w:szCs w:val="20"/>
        </w:rPr>
        <w:t>Исполнителя</w:t>
      </w:r>
      <w:r w:rsidR="00D00688" w:rsidRPr="00930AB0">
        <w:rPr>
          <w:rFonts w:ascii="Tahoma" w:hAnsi="Tahoma" w:cs="Tahoma"/>
          <w:szCs w:val="20"/>
        </w:rPr>
        <w:t xml:space="preserve"> стоимостью более 10% (десяти процентов) балансовой стоимости активов </w:t>
      </w:r>
      <w:r w:rsidR="00E31764" w:rsidRPr="00930AB0">
        <w:rPr>
          <w:rFonts w:ascii="Tahoma" w:hAnsi="Tahoma" w:cs="Tahoma"/>
          <w:szCs w:val="20"/>
        </w:rPr>
        <w:t>Исполнителя</w:t>
      </w:r>
      <w:r w:rsidR="00D00688" w:rsidRPr="00930AB0">
        <w:rPr>
          <w:rFonts w:ascii="Tahoma" w:hAnsi="Tahoma" w:cs="Tahoma"/>
          <w:szCs w:val="20"/>
        </w:rPr>
        <w:t xml:space="preserve">, либо имущество обеспечивающее </w:t>
      </w:r>
      <w:r w:rsidR="000F0D5F" w:rsidRPr="00930AB0">
        <w:rPr>
          <w:rFonts w:ascii="Tahoma" w:hAnsi="Tahoma" w:cs="Tahoma"/>
          <w:szCs w:val="20"/>
        </w:rPr>
        <w:t>процесс оказания услуг</w:t>
      </w:r>
      <w:r w:rsidR="00D00688" w:rsidRPr="00930AB0">
        <w:rPr>
          <w:rFonts w:ascii="Tahoma" w:hAnsi="Tahoma" w:cs="Tahoma"/>
          <w:szCs w:val="20"/>
        </w:rPr>
        <w:t xml:space="preserve">; д) иные события препятствующие исполнению обязательств по настоящему Договору. </w:t>
      </w:r>
    </w:p>
    <w:p w14:paraId="4B991940" w14:textId="5C50F148" w:rsidR="00DD6D50" w:rsidRPr="00930AB0" w:rsidRDefault="00D00688" w:rsidP="00471A90">
      <w:pPr>
        <w:pStyle w:val="afffa"/>
        <w:tabs>
          <w:tab w:val="num" w:pos="709"/>
        </w:tabs>
        <w:spacing w:after="0" w:line="240" w:lineRule="auto"/>
        <w:ind w:left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 xml:space="preserve">В случае не уведомления Заказчика о событиях указанных в настоящем пункте, </w:t>
      </w:r>
      <w:r w:rsidR="00F67C76" w:rsidRPr="00930AB0">
        <w:rPr>
          <w:rFonts w:ascii="Tahoma" w:hAnsi="Tahoma" w:cs="Tahoma"/>
          <w:szCs w:val="20"/>
        </w:rPr>
        <w:t xml:space="preserve">Исполнитель </w:t>
      </w:r>
      <w:r w:rsidRPr="00930AB0">
        <w:rPr>
          <w:rFonts w:ascii="Tahoma" w:hAnsi="Tahoma" w:cs="Tahoma"/>
          <w:szCs w:val="20"/>
        </w:rPr>
        <w:t xml:space="preserve"> несет ответственность и обязан уплатить Заказчику штраф в размере </w:t>
      </w:r>
      <w:permStart w:id="2047226505" w:edGrp="everyone"/>
      <w:r w:rsidRPr="00930AB0">
        <w:rPr>
          <w:rFonts w:ascii="Tahoma" w:hAnsi="Tahoma" w:cs="Tahoma"/>
          <w:szCs w:val="20"/>
        </w:rPr>
        <w:t xml:space="preserve">1 % (один процент) </w:t>
      </w:r>
      <w:permEnd w:id="2047226505"/>
      <w:r w:rsidRPr="00930AB0">
        <w:rPr>
          <w:rFonts w:ascii="Tahoma" w:hAnsi="Tahoma" w:cs="Tahoma"/>
          <w:szCs w:val="20"/>
        </w:rPr>
        <w:t xml:space="preserve">от Цены </w:t>
      </w:r>
      <w:r w:rsidR="0069558B" w:rsidRPr="00930AB0">
        <w:rPr>
          <w:rFonts w:ascii="Tahoma" w:hAnsi="Tahoma" w:cs="Tahoma"/>
          <w:szCs w:val="20"/>
        </w:rPr>
        <w:t>Услуг</w:t>
      </w:r>
      <w:r w:rsidRPr="00930AB0">
        <w:rPr>
          <w:rFonts w:ascii="Tahoma" w:hAnsi="Tahoma" w:cs="Tahoma"/>
          <w:szCs w:val="20"/>
        </w:rPr>
        <w:t xml:space="preserve"> за каждый случай нарушения.</w:t>
      </w:r>
    </w:p>
    <w:p w14:paraId="187C14F0" w14:textId="02C701C6" w:rsidR="00DD6D50" w:rsidRDefault="00D00688" w:rsidP="00471A90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 случае изменения реквизитов, в т.ч. адреса (местонахождения), Сторона обязана незамедлительно, в письменной форме, известить другую Сторону. Неблагоприятные последствия, возникшие в связи с ненадлежащим извещением, возлагаются на Сторону, изменившую свои реквизиты и почтовый адрес.</w:t>
      </w:r>
    </w:p>
    <w:p w14:paraId="4B576304" w14:textId="471389DC" w:rsidR="00471A90" w:rsidRDefault="00471A90" w:rsidP="00471A90">
      <w:pPr>
        <w:pStyle w:val="afffa"/>
        <w:numPr>
          <w:ilvl w:val="1"/>
          <w:numId w:val="50"/>
        </w:numPr>
        <w:spacing w:after="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b/>
          <w:szCs w:val="20"/>
        </w:rPr>
        <w:t>Электронный документооборот</w:t>
      </w:r>
    </w:p>
    <w:p w14:paraId="727E64E5" w14:textId="7C3CE8B2" w:rsidR="00471A90" w:rsidRDefault="00471A90" w:rsidP="00471A90">
      <w:pPr>
        <w:pStyle w:val="afffa"/>
        <w:numPr>
          <w:ilvl w:val="2"/>
          <w:numId w:val="50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</w:t>
      </w:r>
      <w:permStart w:id="297425862" w:edGrp="everyone"/>
      <w:r>
        <w:rPr>
          <w:rFonts w:ascii="Tahoma" w:hAnsi="Tahoma" w:cs="Tahoma"/>
          <w:szCs w:val="20"/>
        </w:rPr>
        <w:t xml:space="preserve"> </w:t>
      </w:r>
      <w:r>
        <w:rPr>
          <w:vertAlign w:val="superscript"/>
        </w:rPr>
        <w:footnoteReference w:id="11"/>
      </w:r>
      <w:r>
        <w:rPr>
          <w:rFonts w:ascii="Tahoma" w:hAnsi="Tahoma" w:cs="Tahoma"/>
          <w:szCs w:val="20"/>
        </w:rPr>
        <w:t>счетов-фактур, актов приемки-сдачи выполненных работ (оказанных услуг), товарных накладных в утвержденных формализованных форматах универсальных передаточных документов и универсальных корректировочных документов</w:t>
      </w:r>
      <w:permEnd w:id="297425862"/>
      <w:r>
        <w:rPr>
          <w:rFonts w:ascii="Tahoma" w:hAnsi="Tahoma" w:cs="Tahoma"/>
          <w:szCs w:val="20"/>
        </w:rPr>
        <w:t xml:space="preserve"> согласно Приказам ФНС России от 12.10.2020 №ЕД-7-26/736@, </w:t>
      </w:r>
      <w:r w:rsidR="00A9783A">
        <w:rPr>
          <w:rFonts w:ascii="Tahoma" w:hAnsi="Tahoma" w:cs="Tahoma"/>
        </w:rPr>
        <w:t xml:space="preserve">от </w:t>
      </w:r>
      <w:r w:rsidR="00A9783A">
        <w:rPr>
          <w:rFonts w:ascii="Tahoma" w:hAnsi="Tahoma" w:cs="Tahoma"/>
          <w:color w:val="000000"/>
          <w:szCs w:val="20"/>
          <w:shd w:val="clear" w:color="auto" w:fill="FFFFFF"/>
        </w:rPr>
        <w:t>19.12.2023 № ЕД-7-26/970@ </w:t>
      </w:r>
      <w:r>
        <w:rPr>
          <w:rFonts w:ascii="Tahoma" w:hAnsi="Tahoma" w:cs="Tahoma"/>
          <w:szCs w:val="20"/>
        </w:rPr>
        <w:t xml:space="preserve">(либо документам, принятым в замену указанных приказов ФНС России с момента их обязательного применения); </w:t>
      </w:r>
      <w:permStart w:id="1095909985" w:edGrp="everyone"/>
      <w:r>
        <w:rPr>
          <w:rFonts w:ascii="Tahoma" w:hAnsi="Tahoma" w:cs="Tahoma"/>
          <w:szCs w:val="20"/>
        </w:rPr>
        <w:t xml:space="preserve">актов сверок, актов о приемке выполненных работ (форма </w:t>
      </w:r>
      <w:r>
        <w:rPr>
          <w:rFonts w:ascii="Tahoma" w:hAnsi="Tahoma" w:cs="Tahoma"/>
          <w:szCs w:val="20"/>
        </w:rPr>
        <w:lastRenderedPageBreak/>
        <w:t xml:space="preserve">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</w:t>
      </w:r>
      <w:permEnd w:id="1095909985"/>
      <w:r>
        <w:rPr>
          <w:rFonts w:ascii="Tahoma" w:hAnsi="Tahoma" w:cs="Tahoma"/>
          <w:szCs w:val="20"/>
        </w:rPr>
        <w:t>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75F19A3A" w14:textId="77777777" w:rsidR="00471A90" w:rsidRDefault="00471A90" w:rsidP="00471A90">
      <w:pPr>
        <w:pStyle w:val="afffa"/>
        <w:numPr>
          <w:ilvl w:val="2"/>
          <w:numId w:val="50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В случае изменения Оператора ЭДО Заказчиком, последним в адрес Исполнителя будет направлено уведомление.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Заказчика, либо заключить договор с Оператором ЭДО Заказчика или иным Оператором ЭДО, имеющим возможность обмена электронными данными с Оператором ЭДО Заказчика.</w:t>
      </w:r>
    </w:p>
    <w:p w14:paraId="50B698C8" w14:textId="77777777" w:rsidR="00471A90" w:rsidRDefault="00471A90" w:rsidP="00471A90">
      <w:pPr>
        <w:pStyle w:val="afffa"/>
        <w:numPr>
          <w:ilvl w:val="2"/>
          <w:numId w:val="50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08101849" w14:textId="77777777" w:rsidR="00471A90" w:rsidRDefault="00471A90" w:rsidP="00471A9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6C806403" w14:textId="77777777" w:rsidR="00471A90" w:rsidRDefault="00471A90" w:rsidP="00471A9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 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1489A979" w14:textId="77777777" w:rsidR="00471A90" w:rsidRDefault="00471A90" w:rsidP="00471A9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00374D78" w14:textId="77777777" w:rsidR="00471A90" w:rsidRDefault="00471A90" w:rsidP="00471A9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ТекстИнф и значениями атрибутов Идентиф=" ПредДок" и Значен=&lt;Номер ПУД&gt; </w:t>
      </w:r>
    </w:p>
    <w:p w14:paraId="64A3A525" w14:textId="77777777" w:rsidR="00471A90" w:rsidRDefault="00471A90" w:rsidP="00471A9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ТекстИнф и значениями атрибутов Идентиф=" ПредДокДата" и Значен=&lt;Дата ПУД&gt;</w:t>
      </w:r>
    </w:p>
    <w:p w14:paraId="75037141" w14:textId="77777777" w:rsidR="00471A90" w:rsidRDefault="00471A90" w:rsidP="00471A90">
      <w:pPr>
        <w:widowControl w:val="0"/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201CB9A9" w14:textId="77777777" w:rsidR="00471A90" w:rsidRDefault="00471A90" w:rsidP="00471A90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090B435E" w14:textId="77777777" w:rsidR="00471A90" w:rsidRDefault="00471A90" w:rsidP="00471A90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10241EC1" w14:textId="77777777" w:rsidR="00471A90" w:rsidRDefault="00471A90" w:rsidP="00471A90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54BC8F07" w14:textId="77777777" w:rsidR="00471A90" w:rsidRDefault="00471A90" w:rsidP="00471A90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Стороны договорились о том, что Заказчик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Исполнителя. </w:t>
      </w:r>
    </w:p>
    <w:p w14:paraId="60C7F33B" w14:textId="21289901" w:rsidR="00471A90" w:rsidRDefault="00471A90" w:rsidP="00471A90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Заказчик, за исключением случаев предусмотренных п</w:t>
      </w:r>
      <w:permStart w:id="1506680592" w:edGrp="everyone"/>
      <w:r>
        <w:rPr>
          <w:rFonts w:ascii="Tahoma" w:hAnsi="Tahoma" w:cs="Tahoma"/>
          <w:szCs w:val="20"/>
        </w:rPr>
        <w:t>15.8.</w:t>
      </w:r>
      <w:permEnd w:id="1506680592"/>
      <w:proofErr w:type="gramStart"/>
      <w:r>
        <w:rPr>
          <w:rFonts w:ascii="Tahoma" w:hAnsi="Tahoma" w:cs="Tahoma"/>
          <w:szCs w:val="20"/>
        </w:rPr>
        <w:t>6.-</w:t>
      </w:r>
      <w:permStart w:id="1399552076" w:edGrp="everyone"/>
      <w:proofErr w:type="gramEnd"/>
      <w:r>
        <w:rPr>
          <w:rFonts w:ascii="Tahoma" w:hAnsi="Tahoma" w:cs="Tahoma"/>
          <w:szCs w:val="20"/>
        </w:rPr>
        <w:t>15.8.</w:t>
      </w:r>
      <w:permEnd w:id="1399552076"/>
      <w:r>
        <w:rPr>
          <w:rFonts w:ascii="Tahoma" w:hAnsi="Tahoma" w:cs="Tahoma"/>
          <w:szCs w:val="20"/>
        </w:rPr>
        <w:t>7. вправе не принимать к рассмотрению направленные Исполнителем  на бумажном носителе документы, а также документы составленные с нарушением требований п.</w:t>
      </w:r>
      <w:permStart w:id="2024370286" w:edGrp="everyone"/>
      <w:r>
        <w:rPr>
          <w:rFonts w:ascii="Tahoma" w:hAnsi="Tahoma" w:cs="Tahoma"/>
          <w:szCs w:val="20"/>
        </w:rPr>
        <w:t>15.8.</w:t>
      </w:r>
      <w:permEnd w:id="2024370286"/>
      <w:r>
        <w:rPr>
          <w:rFonts w:ascii="Tahoma" w:hAnsi="Tahoma" w:cs="Tahoma"/>
          <w:szCs w:val="20"/>
        </w:rPr>
        <w:t>1.-</w:t>
      </w:r>
      <w:permStart w:id="1962687251" w:edGrp="everyone"/>
      <w:r>
        <w:rPr>
          <w:rFonts w:ascii="Tahoma" w:hAnsi="Tahoma" w:cs="Tahoma"/>
          <w:szCs w:val="20"/>
        </w:rPr>
        <w:t>15.8.</w:t>
      </w:r>
      <w:permEnd w:id="1962687251"/>
      <w:r>
        <w:rPr>
          <w:rFonts w:ascii="Tahoma" w:hAnsi="Tahoma" w:cs="Tahoma"/>
          <w:szCs w:val="20"/>
        </w:rPr>
        <w:t>3 настоящего Договора и требовать предоставления надлежаще оформленных документов с использованием системы</w:t>
      </w:r>
      <w:permStart w:id="1119823792" w:edGrp="everyone"/>
      <w:permEnd w:id="1119823792"/>
      <w:r>
        <w:rPr>
          <w:rFonts w:ascii="Tahoma" w:hAnsi="Tahoma" w:cs="Tahoma"/>
          <w:szCs w:val="20"/>
        </w:rPr>
        <w:t xml:space="preserve"> электронного документооборота.</w:t>
      </w:r>
    </w:p>
    <w:p w14:paraId="71CB09A7" w14:textId="3610B15B" w:rsidR="00471A90" w:rsidRDefault="00471A90" w:rsidP="00471A90">
      <w:pPr>
        <w:pStyle w:val="afffa"/>
        <w:widowControl w:val="0"/>
        <w:numPr>
          <w:ilvl w:val="2"/>
          <w:numId w:val="50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 xml:space="preserve">Возможность дублирования документов, составленных в электронной форме, на бумажном носителе возможна только по запросу Заказчика   в случаях, когда </w:t>
      </w:r>
      <w:r w:rsidR="00354D85">
        <w:rPr>
          <w:rFonts w:ascii="Tahoma" w:hAnsi="Tahoma" w:cs="Tahoma"/>
          <w:szCs w:val="20"/>
        </w:rPr>
        <w:t>Заказчик</w:t>
      </w:r>
      <w:r>
        <w:rPr>
          <w:rFonts w:ascii="Tahoma" w:hAnsi="Tahoma" w:cs="Tahoma"/>
          <w:szCs w:val="20"/>
        </w:rPr>
        <w:t xml:space="preserve">   не получил от Исполнителя документы через Оператора ЭДО.</w:t>
      </w:r>
    </w:p>
    <w:p w14:paraId="41CDB902" w14:textId="37A29AEC" w:rsidR="00471A90" w:rsidRPr="00471A90" w:rsidRDefault="00471A90" w:rsidP="00471A90">
      <w:pPr>
        <w:pStyle w:val="afffa"/>
        <w:widowControl w:val="0"/>
        <w:numPr>
          <w:ilvl w:val="2"/>
          <w:numId w:val="50"/>
        </w:numPr>
        <w:tabs>
          <w:tab w:val="left" w:pos="284"/>
          <w:tab w:val="left" w:pos="851"/>
        </w:tabs>
        <w:autoSpaceDE w:val="0"/>
        <w:autoSpaceDN w:val="0"/>
        <w:adjustRightInd w:val="0"/>
        <w:spacing w:after="60" w:line="240" w:lineRule="auto"/>
        <w:ind w:left="0" w:firstLine="0"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К документам, указанным в п.</w:t>
      </w:r>
      <w:permStart w:id="1281182766" w:edGrp="everyone"/>
      <w:r>
        <w:rPr>
          <w:rFonts w:ascii="Tahoma" w:hAnsi="Tahoma" w:cs="Tahoma"/>
          <w:szCs w:val="20"/>
        </w:rPr>
        <w:t>15.8.</w:t>
      </w:r>
      <w:permEnd w:id="1281182766"/>
      <w:r>
        <w:rPr>
          <w:rFonts w:ascii="Tahoma" w:hAnsi="Tahoma" w:cs="Tahoma"/>
          <w:szCs w:val="20"/>
        </w:rPr>
        <w:t>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</w:t>
      </w:r>
      <w:r>
        <w:rPr>
          <w:rFonts w:ascii="Tahoma" w:hAnsi="Tahoma" w:cs="Tahoma"/>
        </w:rPr>
        <w:t xml:space="preserve"> </w:t>
      </w:r>
    </w:p>
    <w:p w14:paraId="1E5514F8" w14:textId="2B96587F" w:rsidR="0019212C" w:rsidRPr="00930AB0" w:rsidRDefault="0019212C" w:rsidP="00471A90">
      <w:pPr>
        <w:pStyle w:val="afffa"/>
        <w:numPr>
          <w:ilvl w:val="1"/>
          <w:numId w:val="5"/>
        </w:numPr>
        <w:tabs>
          <w:tab w:val="clear" w:pos="1866"/>
          <w:tab w:val="num" w:pos="709"/>
        </w:tabs>
        <w:spacing w:after="0" w:line="240" w:lineRule="auto"/>
        <w:ind w:left="0" w:firstLine="0"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Все указанные в Договоре приложения я</w:t>
      </w:r>
      <w:r w:rsidR="007903C1" w:rsidRPr="00930AB0">
        <w:rPr>
          <w:rFonts w:ascii="Tahoma" w:hAnsi="Tahoma" w:cs="Tahoma"/>
          <w:szCs w:val="20"/>
        </w:rPr>
        <w:t>вляются его неотъемлемой частью</w:t>
      </w:r>
    </w:p>
    <w:p w14:paraId="41123DE5" w14:textId="77777777" w:rsidR="007903C1" w:rsidRPr="00930AB0" w:rsidRDefault="007903C1" w:rsidP="00E63866">
      <w:pPr>
        <w:widowControl w:val="0"/>
        <w:shd w:val="clear" w:color="auto" w:fill="FFFFFF"/>
        <w:tabs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Приложения к настоящему Договору:</w:t>
      </w:r>
      <w:permStart w:id="1088585561" w:edGrp="everyone"/>
    </w:p>
    <w:p w14:paraId="73DD3ED3" w14:textId="5AEEF683" w:rsidR="0019212C" w:rsidRPr="00930AB0" w:rsidRDefault="00691717" w:rsidP="00930B63">
      <w:pPr>
        <w:widowControl w:val="0"/>
        <w:numPr>
          <w:ilvl w:val="0"/>
          <w:numId w:val="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Техническое задание</w:t>
      </w:r>
      <w:r w:rsidR="0010446C" w:rsidRPr="00930AB0">
        <w:rPr>
          <w:rFonts w:ascii="Tahoma" w:hAnsi="Tahoma" w:cs="Tahoma"/>
          <w:szCs w:val="20"/>
        </w:rPr>
        <w:t>;</w:t>
      </w:r>
    </w:p>
    <w:p w14:paraId="09C00D2E" w14:textId="17A4B29F" w:rsidR="0010446C" w:rsidRPr="00930AB0" w:rsidRDefault="00314241" w:rsidP="0031424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szCs w:val="20"/>
        </w:rPr>
      </w:pPr>
      <w:r w:rsidRPr="00930AB0">
        <w:rPr>
          <w:rFonts w:ascii="Tahoma" w:hAnsi="Tahoma" w:cs="Tahoma"/>
          <w:i/>
          <w:szCs w:val="20"/>
        </w:rPr>
        <w:t xml:space="preserve">Приложение 1.1. </w:t>
      </w:r>
      <w:r w:rsidR="00691717">
        <w:rPr>
          <w:rFonts w:ascii="Tahoma" w:hAnsi="Tahoma" w:cs="Tahoma"/>
          <w:i/>
          <w:szCs w:val="20"/>
        </w:rPr>
        <w:t>Площади убираемых помещений</w:t>
      </w:r>
      <w:r w:rsidR="0010446C" w:rsidRPr="00930AB0">
        <w:rPr>
          <w:rFonts w:ascii="Tahoma" w:hAnsi="Tahoma" w:cs="Tahoma"/>
          <w:i/>
          <w:szCs w:val="20"/>
        </w:rPr>
        <w:t>;</w:t>
      </w:r>
    </w:p>
    <w:p w14:paraId="27C6602D" w14:textId="169FE0B3" w:rsidR="0010446C" w:rsidRPr="00930AB0" w:rsidRDefault="00314241" w:rsidP="0031424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hAnsi="Tahoma" w:cs="Tahoma"/>
          <w:i/>
          <w:szCs w:val="20"/>
        </w:rPr>
      </w:pPr>
      <w:r w:rsidRPr="00930AB0">
        <w:rPr>
          <w:rFonts w:ascii="Tahoma" w:hAnsi="Tahoma" w:cs="Tahoma"/>
          <w:i/>
          <w:szCs w:val="20"/>
        </w:rPr>
        <w:t xml:space="preserve">Приложение 1.2. </w:t>
      </w:r>
      <w:r w:rsidR="00691717">
        <w:rPr>
          <w:rFonts w:ascii="Tahoma" w:hAnsi="Tahoma" w:cs="Tahoma"/>
          <w:i/>
          <w:szCs w:val="20"/>
        </w:rPr>
        <w:t>Технологическая программа уборки</w:t>
      </w:r>
      <w:r w:rsidR="0010446C" w:rsidRPr="00930AB0">
        <w:rPr>
          <w:rFonts w:ascii="Tahoma" w:hAnsi="Tahoma" w:cs="Tahoma"/>
          <w:i/>
          <w:szCs w:val="20"/>
        </w:rPr>
        <w:t>;</w:t>
      </w:r>
    </w:p>
    <w:p w14:paraId="244D75B2" w14:textId="6AED2023" w:rsidR="00020A5E" w:rsidRPr="00930AB0" w:rsidRDefault="00691717" w:rsidP="00314241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contextualSpacing/>
        <w:jc w:val="both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Расчет стоимости</w:t>
      </w:r>
    </w:p>
    <w:p w14:paraId="44408AE6" w14:textId="77777777" w:rsidR="00606EEC" w:rsidRDefault="0049721A" w:rsidP="00314241">
      <w:pPr>
        <w:numPr>
          <w:ilvl w:val="0"/>
          <w:numId w:val="6"/>
        </w:numPr>
        <w:shd w:val="clear" w:color="auto" w:fill="FFFFFF"/>
        <w:tabs>
          <w:tab w:val="left" w:pos="426"/>
        </w:tabs>
        <w:adjustRightInd w:val="0"/>
        <w:spacing w:after="0" w:line="240" w:lineRule="auto"/>
        <w:ind w:left="0" w:firstLine="0"/>
        <w:contextualSpacing/>
        <w:jc w:val="both"/>
        <w:rPr>
          <w:rFonts w:ascii="Tahoma" w:hAnsi="Tahoma" w:cs="Tahoma"/>
          <w:szCs w:val="20"/>
        </w:rPr>
      </w:pPr>
      <w:r w:rsidRPr="00930AB0">
        <w:rPr>
          <w:rFonts w:ascii="Tahoma" w:hAnsi="Tahoma" w:cs="Tahoma"/>
          <w:szCs w:val="20"/>
        </w:rPr>
        <w:t>Форма акта некачественного оказания услуг</w:t>
      </w:r>
      <w:r w:rsidR="00606EEC" w:rsidRPr="00930AB0">
        <w:rPr>
          <w:rFonts w:ascii="Tahoma" w:hAnsi="Tahoma" w:cs="Tahoma"/>
          <w:szCs w:val="20"/>
        </w:rPr>
        <w:t xml:space="preserve"> </w:t>
      </w:r>
    </w:p>
    <w:permEnd w:id="1088585561"/>
    <w:p w14:paraId="35BDE5E5" w14:textId="77777777" w:rsidR="0019212C" w:rsidRPr="00930AB0" w:rsidRDefault="00FE70C7" w:rsidP="0026040B">
      <w:pPr>
        <w:pStyle w:val="30"/>
        <w:keepNext w:val="0"/>
        <w:widowControl w:val="0"/>
        <w:spacing w:before="0" w:line="240" w:lineRule="auto"/>
        <w:contextualSpacing/>
        <w:rPr>
          <w:rFonts w:ascii="Tahoma" w:hAnsi="Tahoma" w:cs="Tahoma"/>
          <w:bCs w:val="0"/>
          <w:color w:val="auto"/>
          <w:sz w:val="20"/>
          <w:szCs w:val="20"/>
        </w:rPr>
      </w:pPr>
      <w:r w:rsidRPr="00930AB0">
        <w:rPr>
          <w:rFonts w:ascii="Tahoma" w:hAnsi="Tahoma" w:cs="Tahoma"/>
          <w:bCs w:val="0"/>
          <w:color w:val="auto"/>
          <w:sz w:val="20"/>
          <w:szCs w:val="20"/>
        </w:rPr>
        <w:t xml:space="preserve">                                                                    </w:t>
      </w:r>
    </w:p>
    <w:p w14:paraId="51296206" w14:textId="77777777" w:rsidR="00AD09E0" w:rsidRPr="00930AB0" w:rsidRDefault="00AD09E0" w:rsidP="00930B63">
      <w:pPr>
        <w:pStyle w:val="afffa"/>
        <w:widowControl w:val="0"/>
        <w:numPr>
          <w:ilvl w:val="0"/>
          <w:numId w:val="42"/>
        </w:numPr>
        <w:spacing w:after="0" w:line="240" w:lineRule="auto"/>
        <w:ind w:left="0" w:firstLine="0"/>
        <w:jc w:val="center"/>
        <w:outlineLvl w:val="1"/>
        <w:rPr>
          <w:rFonts w:ascii="Tahoma" w:eastAsia="Calibri" w:hAnsi="Tahoma" w:cs="Tahoma"/>
          <w:b/>
          <w:szCs w:val="20"/>
          <w:lang w:eastAsia="en-US"/>
        </w:rPr>
      </w:pPr>
      <w:r w:rsidRPr="00930AB0">
        <w:rPr>
          <w:rFonts w:ascii="Tahoma" w:eastAsia="Calibri" w:hAnsi="Tahoma" w:cs="Tahoma"/>
          <w:b/>
          <w:szCs w:val="20"/>
          <w:lang w:eastAsia="en-US"/>
        </w:rPr>
        <w:t>Адреса, банковские и почтовые реквизиты и подписи Сторон: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930AB0" w:rsidRPr="00930AB0" w14:paraId="7E5357F9" w14:textId="77777777" w:rsidTr="009E5A80">
        <w:tc>
          <w:tcPr>
            <w:tcW w:w="4448" w:type="dxa"/>
          </w:tcPr>
          <w:p w14:paraId="3BA2663C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zCs w:val="20"/>
              </w:rPr>
              <w:lastRenderedPageBreak/>
              <w:t>Исполнитель</w:t>
            </w:r>
          </w:p>
        </w:tc>
        <w:tc>
          <w:tcPr>
            <w:tcW w:w="5299" w:type="dxa"/>
          </w:tcPr>
          <w:p w14:paraId="6038CE68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zCs w:val="20"/>
              </w:rPr>
              <w:t>Заказчик</w:t>
            </w:r>
          </w:p>
        </w:tc>
      </w:tr>
      <w:tr w:rsidR="00930AB0" w:rsidRPr="00930AB0" w14:paraId="75D0857B" w14:textId="77777777" w:rsidTr="009E5A80">
        <w:tc>
          <w:tcPr>
            <w:tcW w:w="4448" w:type="dxa"/>
          </w:tcPr>
          <w:p w14:paraId="5E62F6BF" w14:textId="77777777" w:rsidR="00AD09E0" w:rsidRPr="00930AB0" w:rsidRDefault="00AD09E0" w:rsidP="0026040B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permStart w:id="1081298933" w:edGrp="everyone" w:colFirst="0" w:colLast="0"/>
            <w:permStart w:id="1598762259" w:edGrp="everyone" w:colFirst="1" w:colLast="1"/>
            <w:r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>«_____________________»</w:t>
            </w:r>
          </w:p>
          <w:p w14:paraId="15A0F101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  <w:tc>
          <w:tcPr>
            <w:tcW w:w="5299" w:type="dxa"/>
          </w:tcPr>
          <w:p w14:paraId="5A4A7141" w14:textId="3551D1A5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АО </w:t>
            </w:r>
            <w:proofErr w:type="gramStart"/>
            <w:r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>«</w:t>
            </w:r>
            <w:r w:rsidR="00691717">
              <w:rPr>
                <w:rFonts w:ascii="Tahoma" w:hAnsi="Tahoma" w:cs="Tahoma"/>
                <w:b/>
                <w:bCs/>
                <w:szCs w:val="20"/>
              </w:rPr>
              <w:t xml:space="preserve"> </w:t>
            </w:r>
            <w:proofErr w:type="spellStart"/>
            <w:r w:rsidR="00691717">
              <w:rPr>
                <w:rFonts w:ascii="Tahoma" w:hAnsi="Tahoma" w:cs="Tahoma"/>
                <w:b/>
                <w:bCs/>
                <w:szCs w:val="20"/>
              </w:rPr>
              <w:t>Энергосбыт</w:t>
            </w:r>
            <w:proofErr w:type="spellEnd"/>
            <w:proofErr w:type="gramEnd"/>
            <w:r w:rsidR="00691717">
              <w:rPr>
                <w:rFonts w:ascii="Tahoma" w:hAnsi="Tahoma" w:cs="Tahoma"/>
                <w:b/>
                <w:bCs/>
                <w:szCs w:val="20"/>
              </w:rPr>
              <w:t> Плюс</w:t>
            </w:r>
            <w:r w:rsidR="00691717"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 xml:space="preserve"> </w:t>
            </w:r>
            <w:r w:rsidRPr="00930AB0">
              <w:rPr>
                <w:rFonts w:ascii="Tahoma" w:eastAsia="Times New Roman" w:hAnsi="Tahoma" w:cs="Tahoma"/>
                <w:b/>
                <w:spacing w:val="-3"/>
                <w:szCs w:val="20"/>
              </w:rPr>
              <w:t>»</w:t>
            </w:r>
          </w:p>
          <w:p w14:paraId="74E7A5CC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Cs w:val="20"/>
              </w:rPr>
            </w:pPr>
          </w:p>
        </w:tc>
      </w:tr>
      <w:tr w:rsidR="00930AB0" w:rsidRPr="00930AB0" w14:paraId="646E41E9" w14:textId="77777777" w:rsidTr="009E5A80">
        <w:tc>
          <w:tcPr>
            <w:tcW w:w="4448" w:type="dxa"/>
          </w:tcPr>
          <w:p w14:paraId="5B9DC1FC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permStart w:id="1551892848" w:edGrp="everyone" w:colFirst="0" w:colLast="0"/>
            <w:permStart w:id="1614767443" w:edGrp="everyone" w:colFirst="1" w:colLast="1"/>
            <w:permEnd w:id="1081298933"/>
            <w:permEnd w:id="1598762259"/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930AB0">
              <w:rPr>
                <w:rFonts w:ascii="Tahoma" w:eastAsia="Times New Roman" w:hAnsi="Tahoma" w:cs="Tahoma"/>
                <w:spacing w:val="3"/>
                <w:szCs w:val="20"/>
              </w:rPr>
              <w:t>____________________</w:t>
            </w:r>
          </w:p>
        </w:tc>
        <w:tc>
          <w:tcPr>
            <w:tcW w:w="5299" w:type="dxa"/>
          </w:tcPr>
          <w:p w14:paraId="4E27B597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Юридический адрес: </w:t>
            </w:r>
            <w:r w:rsidRPr="00930AB0">
              <w:rPr>
                <w:rFonts w:ascii="Tahoma" w:eastAsia="Times New Roman" w:hAnsi="Tahoma" w:cs="Tahoma"/>
                <w:spacing w:val="3"/>
                <w:szCs w:val="20"/>
              </w:rPr>
              <w:t xml:space="preserve">____________________________ </w:t>
            </w:r>
          </w:p>
        </w:tc>
      </w:tr>
      <w:tr w:rsidR="00930AB0" w:rsidRPr="00930AB0" w14:paraId="0963A208" w14:textId="77777777" w:rsidTr="009E5A80">
        <w:tc>
          <w:tcPr>
            <w:tcW w:w="4448" w:type="dxa"/>
          </w:tcPr>
          <w:p w14:paraId="74E38299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471867450" w:edGrp="everyone" w:colFirst="0" w:colLast="0"/>
            <w:permStart w:id="779758538" w:edGrp="everyone" w:colFirst="1" w:colLast="1"/>
            <w:permEnd w:id="1551892848"/>
            <w:permEnd w:id="1614767443"/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930AB0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57162A8E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  <w:tc>
          <w:tcPr>
            <w:tcW w:w="5299" w:type="dxa"/>
          </w:tcPr>
          <w:p w14:paraId="086B76E9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 xml:space="preserve">ИНН </w:t>
            </w:r>
            <w:r w:rsidRPr="00930AB0">
              <w:rPr>
                <w:rFonts w:ascii="Tahoma" w:eastAsia="Times New Roman" w:hAnsi="Tahoma" w:cs="Tahoma"/>
                <w:spacing w:val="3"/>
                <w:szCs w:val="20"/>
              </w:rPr>
              <w:t>____________, КПП_______________</w:t>
            </w:r>
          </w:p>
          <w:p w14:paraId="1DBD7CA6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ОГРН__________________________________</w:t>
            </w:r>
          </w:p>
        </w:tc>
      </w:tr>
      <w:tr w:rsidR="00930AB0" w:rsidRPr="00930AB0" w14:paraId="03EDEF25" w14:textId="77777777" w:rsidTr="009E5A80">
        <w:tc>
          <w:tcPr>
            <w:tcW w:w="4448" w:type="dxa"/>
          </w:tcPr>
          <w:p w14:paraId="4E4BC973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ermStart w:id="140527437" w:edGrp="everyone" w:colFirst="0" w:colLast="0"/>
            <w:permStart w:id="1694001988" w:edGrp="everyone" w:colFirst="1" w:colLast="1"/>
            <w:permEnd w:id="471867450"/>
            <w:permEnd w:id="779758538"/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4C7C11A0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</w:t>
            </w:r>
          </w:p>
          <w:p w14:paraId="4EBD0097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К/с___________________, БИК ____________</w:t>
            </w:r>
          </w:p>
          <w:p w14:paraId="43CC760D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</w:p>
        </w:tc>
        <w:tc>
          <w:tcPr>
            <w:tcW w:w="5299" w:type="dxa"/>
          </w:tcPr>
          <w:p w14:paraId="15D9985B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Банковские реквизиты:</w:t>
            </w:r>
          </w:p>
          <w:p w14:paraId="57B6A769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Р/с №____________________ в _________________</w:t>
            </w:r>
          </w:p>
          <w:p w14:paraId="15414482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К/с_______________________, БИК _________________</w:t>
            </w:r>
          </w:p>
        </w:tc>
      </w:tr>
      <w:tr w:rsidR="00930AB0" w:rsidRPr="00930AB0" w14:paraId="6F93737B" w14:textId="77777777" w:rsidTr="009E5A80">
        <w:tc>
          <w:tcPr>
            <w:tcW w:w="4448" w:type="dxa"/>
          </w:tcPr>
          <w:p w14:paraId="59FC0F98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permStart w:id="1022183046" w:edGrp="everyone" w:colFirst="0" w:colLast="0"/>
            <w:permStart w:id="306446612" w:edGrp="everyone" w:colFirst="1" w:colLast="1"/>
            <w:permEnd w:id="140527437"/>
            <w:permEnd w:id="1694001988"/>
            <w:r w:rsidRPr="00930AB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______________________/________________/ </w:t>
            </w:r>
          </w:p>
          <w:p w14:paraId="35EF1A0E" w14:textId="77777777" w:rsidR="00AD09E0" w:rsidRPr="00930AB0" w:rsidRDefault="00AD09E0" w:rsidP="0026040B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м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п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>.</w:t>
            </w:r>
          </w:p>
          <w:p w14:paraId="30C74AC7" w14:textId="08DCD0E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  <w:lang w:val="en-US"/>
              </w:rPr>
              <w:t xml:space="preserve">«____»  ____________________ 20__ </w:t>
            </w: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года</w:t>
            </w:r>
          </w:p>
        </w:tc>
        <w:tc>
          <w:tcPr>
            <w:tcW w:w="5299" w:type="dxa"/>
          </w:tcPr>
          <w:p w14:paraId="688C76E7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____________________________/_______________/</w:t>
            </w:r>
          </w:p>
          <w:p w14:paraId="6FBA681D" w14:textId="77777777" w:rsidR="00AD09E0" w:rsidRPr="00930AB0" w:rsidRDefault="00AD09E0" w:rsidP="0026040B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proofErr w:type="spellStart"/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м.п</w:t>
            </w:r>
            <w:proofErr w:type="spellEnd"/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.</w:t>
            </w:r>
          </w:p>
          <w:p w14:paraId="5D390576" w14:textId="1A46EDE9" w:rsidR="00AD09E0" w:rsidRPr="00930AB0" w:rsidRDefault="00AD09E0" w:rsidP="004A07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Cs w:val="20"/>
              </w:rPr>
            </w:pPr>
            <w:r w:rsidRPr="00930AB0">
              <w:rPr>
                <w:rFonts w:ascii="Tahoma" w:eastAsia="Times New Roman" w:hAnsi="Tahoma" w:cs="Tahoma"/>
                <w:spacing w:val="-3"/>
                <w:szCs w:val="20"/>
              </w:rPr>
              <w:t>«_____»  _________________ 20__ года</w:t>
            </w:r>
          </w:p>
        </w:tc>
      </w:tr>
      <w:permEnd w:id="1022183046"/>
      <w:permEnd w:id="306446612"/>
    </w:tbl>
    <w:p w14:paraId="06C219F1" w14:textId="77777777" w:rsidR="00244392" w:rsidRPr="00930AB0" w:rsidRDefault="00244392" w:rsidP="0026040B">
      <w:pPr>
        <w:spacing w:after="0" w:line="240" w:lineRule="auto"/>
        <w:contextualSpacing/>
        <w:rPr>
          <w:rFonts w:ascii="Tahoma" w:hAnsi="Tahoma" w:cs="Tahoma"/>
          <w:szCs w:val="20"/>
        </w:rPr>
      </w:pPr>
    </w:p>
    <w:sectPr w:rsidR="00244392" w:rsidRPr="00930AB0" w:rsidSect="006E0E52">
      <w:headerReference w:type="even" r:id="rId15"/>
      <w:headerReference w:type="default" r:id="rId16"/>
      <w:footerReference w:type="even" r:id="rId17"/>
      <w:footerReference w:type="default" r:id="rId18"/>
      <w:footerReference w:type="first" r:id="rId19"/>
      <w:pgSz w:w="11907" w:h="16839" w:code="1"/>
      <w:pgMar w:top="568" w:right="567" w:bottom="851" w:left="1276" w:header="279" w:footer="146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8A4EE7" w14:textId="77777777" w:rsidR="00E77E9A" w:rsidRDefault="00E77E9A">
      <w:pPr>
        <w:spacing w:after="0" w:line="240" w:lineRule="auto"/>
      </w:pPr>
      <w:r>
        <w:separator/>
      </w:r>
    </w:p>
  </w:endnote>
  <w:endnote w:type="continuationSeparator" w:id="0">
    <w:p w14:paraId="70B0B42B" w14:textId="77777777" w:rsidR="00E77E9A" w:rsidRDefault="00E77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E8239" w14:textId="77777777" w:rsidR="003559D8" w:rsidRDefault="003559D8">
    <w:pPr>
      <w:pStyle w:val="affd"/>
    </w:pPr>
    <w:r>
      <w:rPr>
        <w:color w:val="CEDBE6" w:themeColor="accent2" w:themeTint="80"/>
      </w:rPr>
      <w:sym w:font="Wingdings 3" w:char="F07D"/>
    </w:r>
    <w:r>
      <w:t xml:space="preserve"> Страница </w:t>
    </w:r>
    <w:r>
      <w:fldChar w:fldCharType="begin"/>
    </w:r>
    <w:r>
      <w:instrText>PAGE  \* Arabic  \* MERGEFORMAT</w:instrText>
    </w:r>
    <w:r>
      <w:fldChar w:fldCharType="separate"/>
    </w:r>
    <w:r>
      <w:t>2</w:t>
    </w:r>
    <w:r>
      <w:fldChar w:fldCharType="end"/>
    </w:r>
  </w:p>
  <w:p w14:paraId="61F68ECF" w14:textId="77777777" w:rsidR="003559D8" w:rsidRDefault="003559D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6344085"/>
      <w:docPartObj>
        <w:docPartGallery w:val="Page Numbers (Bottom of Page)"/>
        <w:docPartUnique/>
      </w:docPartObj>
    </w:sdtPr>
    <w:sdtEndPr/>
    <w:sdtContent>
      <w:p w14:paraId="095BB321" w14:textId="1AFED53B" w:rsidR="003559D8" w:rsidRDefault="003559D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A0F">
          <w:rPr>
            <w:noProof/>
          </w:rPr>
          <w:t>15</w:t>
        </w:r>
        <w:r>
          <w:fldChar w:fldCharType="end"/>
        </w:r>
      </w:p>
    </w:sdtContent>
  </w:sdt>
  <w:p w14:paraId="643587C1" w14:textId="77777777" w:rsidR="003559D8" w:rsidRPr="00A625EE" w:rsidRDefault="003559D8" w:rsidP="00B952C8">
    <w:pPr>
      <w:pStyle w:val="a5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3847641"/>
      <w:docPartObj>
        <w:docPartGallery w:val="Page Numbers (Bottom of Page)"/>
        <w:docPartUnique/>
      </w:docPartObj>
    </w:sdtPr>
    <w:sdtEndPr/>
    <w:sdtContent>
      <w:p w14:paraId="4817D84C" w14:textId="7604D19F" w:rsidR="003559D8" w:rsidRDefault="003559D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A0F">
          <w:rPr>
            <w:noProof/>
          </w:rPr>
          <w:t>1</w:t>
        </w:r>
        <w:r>
          <w:fldChar w:fldCharType="end"/>
        </w:r>
      </w:p>
    </w:sdtContent>
  </w:sdt>
  <w:p w14:paraId="1C056782" w14:textId="77777777" w:rsidR="003559D8" w:rsidRDefault="003559D8" w:rsidP="00B908A2">
    <w:pPr>
      <w:pStyle w:val="a5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8682E" w14:textId="77777777" w:rsidR="00E77E9A" w:rsidRDefault="00E77E9A">
      <w:pPr>
        <w:spacing w:after="0" w:line="240" w:lineRule="auto"/>
      </w:pPr>
      <w:r>
        <w:separator/>
      </w:r>
    </w:p>
  </w:footnote>
  <w:footnote w:type="continuationSeparator" w:id="0">
    <w:p w14:paraId="5BA91A2B" w14:textId="77777777" w:rsidR="00E77E9A" w:rsidRDefault="00E77E9A">
      <w:pPr>
        <w:spacing w:after="0" w:line="240" w:lineRule="auto"/>
      </w:pPr>
      <w:r>
        <w:continuationSeparator/>
      </w:r>
    </w:p>
  </w:footnote>
  <w:footnote w:id="1">
    <w:p w14:paraId="0C3A7905" w14:textId="13C2EEE0" w:rsidR="003559D8" w:rsidRDefault="003559D8" w:rsidP="00D5595F">
      <w:pPr>
        <w:pStyle w:val="afff5"/>
      </w:pPr>
      <w:r>
        <w:rPr>
          <w:rStyle w:val="afff7"/>
        </w:rPr>
        <w:footnoteRef/>
      </w:r>
      <w:r>
        <w:t xml:space="preserve"> </w:t>
      </w:r>
      <w:r w:rsidRPr="004709B5">
        <w:rPr>
          <w:rFonts w:ascii="Tahoma" w:hAnsi="Tahoma" w:cs="Tahoma"/>
          <w:i/>
          <w:sz w:val="16"/>
          <w:szCs w:val="16"/>
        </w:rPr>
        <w:t>Данн</w:t>
      </w:r>
      <w:r>
        <w:rPr>
          <w:rFonts w:ascii="Tahoma" w:hAnsi="Tahoma" w:cs="Tahoma"/>
          <w:i/>
          <w:sz w:val="16"/>
          <w:szCs w:val="16"/>
        </w:rPr>
        <w:t>ый</w:t>
      </w:r>
      <w:r w:rsidRPr="004709B5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пункт</w:t>
      </w:r>
      <w:r w:rsidRPr="004709B5">
        <w:rPr>
          <w:rFonts w:ascii="Tahoma" w:hAnsi="Tahoma" w:cs="Tahoma"/>
          <w:i/>
          <w:sz w:val="16"/>
          <w:szCs w:val="16"/>
        </w:rPr>
        <w:t xml:space="preserve"> не применяется к договорам, заключаемым с СМСП (данная сноска не исключается из договора на закупку)</w:t>
      </w:r>
    </w:p>
  </w:footnote>
  <w:footnote w:id="2">
    <w:p w14:paraId="03DD4485" w14:textId="77777777" w:rsidR="003559D8" w:rsidRPr="00713D85" w:rsidRDefault="003559D8" w:rsidP="00713D85">
      <w:pPr>
        <w:pStyle w:val="afff5"/>
        <w:jc w:val="both"/>
        <w:rPr>
          <w:rFonts w:ascii="Tahoma" w:hAnsi="Tahoma" w:cs="Tahoma"/>
          <w:i/>
          <w:sz w:val="16"/>
          <w:szCs w:val="16"/>
        </w:rPr>
      </w:pPr>
      <w:r w:rsidRPr="00713D85">
        <w:rPr>
          <w:rStyle w:val="afff7"/>
          <w:rFonts w:ascii="Tahoma" w:hAnsi="Tahoma" w:cs="Tahoma"/>
          <w:i/>
          <w:sz w:val="16"/>
          <w:szCs w:val="16"/>
        </w:rPr>
        <w:footnoteRef/>
      </w:r>
      <w:r w:rsidRPr="00713D85">
        <w:rPr>
          <w:rFonts w:ascii="Tahoma" w:hAnsi="Tahoma" w:cs="Tahoma"/>
          <w:i/>
          <w:sz w:val="16"/>
          <w:szCs w:val="16"/>
        </w:rPr>
        <w:t xml:space="preserve"> данный раздел Договора заполняется исходя из специфики оказываемых Услуг</w:t>
      </w:r>
    </w:p>
  </w:footnote>
  <w:footnote w:id="3">
    <w:p w14:paraId="6BAF5760" w14:textId="77777777" w:rsidR="003559D8" w:rsidRDefault="003559D8" w:rsidP="00793C9E">
      <w:pPr>
        <w:pStyle w:val="afff5"/>
      </w:pPr>
      <w:r w:rsidRPr="003B2841">
        <w:rPr>
          <w:rStyle w:val="afff7"/>
          <w:rFonts w:ascii="Tahoma" w:hAnsi="Tahoma" w:cs="Tahoma"/>
          <w:i/>
          <w:sz w:val="16"/>
          <w:szCs w:val="16"/>
        </w:rPr>
        <w:footnoteRef/>
      </w:r>
      <w:r w:rsidRPr="003B2841">
        <w:rPr>
          <w:rFonts w:ascii="Tahoma" w:hAnsi="Tahoma" w:cs="Tahoma"/>
          <w:i/>
          <w:sz w:val="16"/>
          <w:szCs w:val="16"/>
        </w:rPr>
        <w:t xml:space="preserve"> срок устанавливается Инициатором</w:t>
      </w:r>
    </w:p>
  </w:footnote>
  <w:footnote w:id="4">
    <w:p w14:paraId="174E51AF" w14:textId="77777777" w:rsidR="003559D8" w:rsidRPr="004B5AB3" w:rsidRDefault="003559D8" w:rsidP="005075AE">
      <w:pPr>
        <w:tabs>
          <w:tab w:val="left" w:pos="720"/>
        </w:tabs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</w:t>
      </w:r>
      <w:r w:rsidRPr="004B5AB3">
        <w:rPr>
          <w:rFonts w:ascii="Tahoma" w:eastAsia="Times New Roman" w:hAnsi="Tahoma" w:cs="Tahoma"/>
          <w:sz w:val="16"/>
          <w:szCs w:val="16"/>
        </w:rPr>
        <w:t xml:space="preserve">любое физическое или юридическое лицо, которое прямо или косвенно контролирует Сторону, находится под контролем Стороны либо находится со Стороной под общим контролем, а также любое   физическое или юридическое лицо, которое может быть признано аффилированным лицом в соответствии с законодательством Российской Федерации. Под </w:t>
      </w:r>
      <w:r>
        <w:rPr>
          <w:rFonts w:ascii="Tahoma" w:eastAsia="Times New Roman" w:hAnsi="Tahoma" w:cs="Tahoma"/>
          <w:sz w:val="16"/>
          <w:szCs w:val="16"/>
        </w:rPr>
        <w:t>«контролем» для целей настоящей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</w:t>
      </w:r>
      <w:r>
        <w:rPr>
          <w:rFonts w:ascii="Tahoma" w:eastAsia="Times New Roman" w:hAnsi="Tahoma" w:cs="Tahoma"/>
          <w:sz w:val="16"/>
          <w:szCs w:val="16"/>
        </w:rPr>
        <w:t>Статьи</w:t>
      </w:r>
      <w:r w:rsidRPr="004B5AB3">
        <w:rPr>
          <w:rFonts w:ascii="Tahoma" w:eastAsia="Times New Roman" w:hAnsi="Tahoma" w:cs="Tahoma"/>
          <w:sz w:val="16"/>
          <w:szCs w:val="16"/>
        </w:rPr>
        <w:t xml:space="preserve"> понимается возможность прямо или косвенно (в силу  преобладающего участия в уставном капитале, либо в соответствии с заключенным между ними договором, либо участия в органах управления, либо иным образом) определять решения, принимаемые контролируемым лицом.</w:t>
      </w:r>
    </w:p>
  </w:footnote>
  <w:footnote w:id="5">
    <w:p w14:paraId="32A06298" w14:textId="77777777" w:rsidR="003559D8" w:rsidRPr="004B5AB3" w:rsidRDefault="003559D8" w:rsidP="005075AE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юридические лица, не являющиеся Сторонами, их Аффилированными лицами,  физические лица, не являющиеся аффилированными по отношению к Сторонам либо не состоящие со Сторонами и/или их Аффилированными лицами в трудовых отношениях, а также любые иные лица, не являющиеся Представителями и Исполнителями в соответствии с условиями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6">
    <w:p w14:paraId="4DF327A7" w14:textId="77777777" w:rsidR="003559D8" w:rsidRPr="004B5AB3" w:rsidRDefault="003559D8" w:rsidP="005075AE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</w:t>
      </w:r>
      <w:r>
        <w:rPr>
          <w:rFonts w:ascii="Tahoma" w:hAnsi="Tahoma" w:cs="Tahoma"/>
          <w:sz w:val="16"/>
          <w:szCs w:val="16"/>
        </w:rPr>
        <w:t>Договора.</w:t>
      </w:r>
    </w:p>
  </w:footnote>
  <w:footnote w:id="7">
    <w:p w14:paraId="0445019F" w14:textId="77777777" w:rsidR="003559D8" w:rsidRPr="004B5AB3" w:rsidRDefault="003559D8" w:rsidP="005075AE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Сторона по настоящему </w:t>
      </w:r>
      <w:r>
        <w:rPr>
          <w:rFonts w:ascii="Tahoma" w:hAnsi="Tahoma" w:cs="Tahoma"/>
          <w:sz w:val="16"/>
          <w:szCs w:val="16"/>
        </w:rPr>
        <w:t>Договору</w:t>
      </w:r>
      <w:r w:rsidRPr="004B5AB3">
        <w:rPr>
          <w:rFonts w:ascii="Tahoma" w:hAnsi="Tahoma" w:cs="Tahoma"/>
          <w:sz w:val="16"/>
          <w:szCs w:val="16"/>
        </w:rPr>
        <w:t xml:space="preserve">, получающая Конфиденциальную информацию или доступ к такой информации от Раскрывающей стороны в порядке и на условиях, предусмотренных настоящим </w:t>
      </w:r>
      <w:r>
        <w:rPr>
          <w:rFonts w:ascii="Tahoma" w:hAnsi="Tahoma" w:cs="Tahoma"/>
          <w:sz w:val="16"/>
          <w:szCs w:val="16"/>
        </w:rPr>
        <w:t>Договором.</w:t>
      </w:r>
    </w:p>
  </w:footnote>
  <w:footnote w:id="8">
    <w:p w14:paraId="665BDCF8" w14:textId="77777777" w:rsidR="003559D8" w:rsidRPr="004B5AB3" w:rsidRDefault="003559D8" w:rsidP="005075AE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члены органов юридического лица – какой-либо из Сторон (Совета директоров/Наблюдательного совета, исполнительных органов, органов контроля), акционеры (участники), собственники имущества какой-либо из Сторон, должностные лица и работники (состоящие в трудовых отношениях с какой-либо из Сторон), а также лица, действующие от имени Сторон на основании доверенности</w:t>
      </w:r>
    </w:p>
  </w:footnote>
  <w:footnote w:id="9">
    <w:p w14:paraId="6D38F660" w14:textId="77777777" w:rsidR="003559D8" w:rsidRPr="004B5AB3" w:rsidRDefault="003559D8" w:rsidP="005075AE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любые лица как юридические, так и физические, не являющиеся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, но состоящие со Стороной </w:t>
      </w:r>
      <w:r>
        <w:rPr>
          <w:rFonts w:ascii="Tahoma" w:hAnsi="Tahoma" w:cs="Tahoma"/>
          <w:sz w:val="16"/>
          <w:szCs w:val="16"/>
        </w:rPr>
        <w:t>Договора</w:t>
      </w:r>
      <w:r w:rsidRPr="004B5AB3">
        <w:rPr>
          <w:rFonts w:ascii="Tahoma" w:hAnsi="Tahoma" w:cs="Tahoma"/>
          <w:sz w:val="16"/>
          <w:szCs w:val="16"/>
        </w:rPr>
        <w:t xml:space="preserve"> в договорных отношениях, в том числе агенты, консультанты, Субпоставщики, Соисполнители, Проектировщики, Подрядчики для целей исполнения Договора.</w:t>
      </w:r>
    </w:p>
  </w:footnote>
  <w:footnote w:id="10">
    <w:p w14:paraId="3D50AA60" w14:textId="77777777" w:rsidR="003559D8" w:rsidRPr="004B5AB3" w:rsidRDefault="003559D8" w:rsidP="005075AE">
      <w:pPr>
        <w:pStyle w:val="afff5"/>
        <w:jc w:val="both"/>
        <w:rPr>
          <w:rFonts w:ascii="Tahoma" w:hAnsi="Tahoma" w:cs="Tahoma"/>
          <w:sz w:val="16"/>
          <w:szCs w:val="16"/>
        </w:rPr>
      </w:pPr>
      <w:r w:rsidRPr="004B5AB3">
        <w:rPr>
          <w:rStyle w:val="afff7"/>
          <w:rFonts w:ascii="Tahoma" w:hAnsi="Tahoma" w:cs="Tahoma"/>
          <w:sz w:val="16"/>
          <w:szCs w:val="16"/>
        </w:rPr>
        <w:footnoteRef/>
      </w:r>
      <w:r w:rsidRPr="004B5AB3">
        <w:rPr>
          <w:rFonts w:ascii="Tahoma" w:hAnsi="Tahoma" w:cs="Tahoma"/>
          <w:sz w:val="16"/>
          <w:szCs w:val="16"/>
        </w:rPr>
        <w:t xml:space="preserve"> несанкционированные Раскрывающей стороной действия Принимающей стороны, в результате которых Третьи лица получают возможность ознакомления с Конфиденциальной информацией. Разглашением Конфиденциальной информации признается также бездействие Принимающей стороны,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лиц.</w:t>
      </w:r>
    </w:p>
  </w:footnote>
  <w:footnote w:id="11">
    <w:p w14:paraId="1187209F" w14:textId="77777777" w:rsidR="003559D8" w:rsidRDefault="003559D8" w:rsidP="00471A90">
      <w:pPr>
        <w:rPr>
          <w:rFonts w:ascii="Tahoma" w:eastAsiaTheme="minorHAnsi" w:hAnsi="Tahoma" w:cs="Tahoma"/>
          <w:sz w:val="16"/>
          <w:szCs w:val="16"/>
        </w:rPr>
      </w:pPr>
      <w:r>
        <w:rPr>
          <w:rStyle w:val="afff7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Указывается перечень документов, обмен которыми будет производиться по электронному документообороту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3E9A0" w14:textId="77777777" w:rsidR="003559D8" w:rsidRDefault="003559D8">
    <w:pPr>
      <w:pStyle w:val="affc"/>
      <w:jc w:val="right"/>
    </w:pPr>
    <w:r>
      <w:rPr>
        <w:color w:val="CEDBE6" w:themeColor="accent2" w:themeTint="80"/>
      </w:rPr>
      <w:sym w:font="Wingdings 3" w:char="F07D"/>
    </w:r>
    <w:r>
      <w:t xml:space="preserve"> </w:t>
    </w:r>
  </w:p>
  <w:p w14:paraId="4E86992F" w14:textId="77777777" w:rsidR="003559D8" w:rsidRDefault="003559D8">
    <w:pPr>
      <w:pStyle w:val="af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99EAB" w14:textId="77777777" w:rsidR="003559D8" w:rsidRPr="003A69F1" w:rsidRDefault="003559D8" w:rsidP="003A69F1">
    <w:pPr>
      <w:pStyle w:val="afd"/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3F0C434A"/>
    <w:lvl w:ilvl="0">
      <w:start w:val="1"/>
      <w:numFmt w:val="bullet"/>
      <w:pStyle w:val="5"/>
      <w:lvlText w:val=""/>
      <w:lvlJc w:val="left"/>
      <w:pPr>
        <w:ind w:left="1800" w:hanging="360"/>
      </w:pPr>
      <w:rPr>
        <w:rFonts w:ascii="Symbol" w:hAnsi="Symbol" w:hint="default"/>
        <w:color w:val="9FB8CD" w:themeColor="accent2"/>
      </w:rPr>
    </w:lvl>
  </w:abstractNum>
  <w:abstractNum w:abstractNumId="1" w15:restartNumberingAfterBreak="0">
    <w:nsid w:val="FFFFFF81"/>
    <w:multiLevelType w:val="singleLevel"/>
    <w:tmpl w:val="78B8BCEC"/>
    <w:lvl w:ilvl="0">
      <w:start w:val="1"/>
      <w:numFmt w:val="bullet"/>
      <w:pStyle w:val="4"/>
      <w:lvlText w:val=""/>
      <w:lvlJc w:val="left"/>
      <w:pPr>
        <w:ind w:left="1440" w:hanging="360"/>
      </w:pPr>
      <w:rPr>
        <w:rFonts w:ascii="Symbol" w:hAnsi="Symbol" w:hint="default"/>
        <w:color w:val="628BAD" w:themeColor="accent2" w:themeShade="BF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FFFFFF82"/>
    <w:multiLevelType w:val="singleLevel"/>
    <w:tmpl w:val="3D9E3420"/>
    <w:lvl w:ilvl="0">
      <w:start w:val="1"/>
      <w:numFmt w:val="bullet"/>
      <w:pStyle w:val="3"/>
      <w:lvlText w:val=""/>
      <w:lvlJc w:val="left"/>
      <w:pPr>
        <w:ind w:left="1080" w:hanging="360"/>
      </w:pPr>
      <w:rPr>
        <w:rFonts w:ascii="Wingdings 3" w:hAnsi="Wingdings 3" w:hint="default"/>
        <w:color w:val="808080" w:themeColor="background1" w:themeShade="80"/>
      </w:rPr>
    </w:lvl>
  </w:abstractNum>
  <w:abstractNum w:abstractNumId="3" w15:restartNumberingAfterBreak="0">
    <w:nsid w:val="FFFFFF83"/>
    <w:multiLevelType w:val="singleLevel"/>
    <w:tmpl w:val="5B846FA6"/>
    <w:lvl w:ilvl="0">
      <w:start w:val="1"/>
      <w:numFmt w:val="bullet"/>
      <w:pStyle w:val="2"/>
      <w:lvlText w:val=""/>
      <w:lvlJc w:val="left"/>
      <w:pPr>
        <w:ind w:left="720" w:hanging="360"/>
      </w:pPr>
      <w:rPr>
        <w:rFonts w:ascii="Wingdings 3" w:hAnsi="Wingdings 3" w:hint="default"/>
        <w:color w:val="9FB8CD" w:themeColor="accent2"/>
      </w:rPr>
    </w:lvl>
  </w:abstractNum>
  <w:abstractNum w:abstractNumId="4" w15:restartNumberingAfterBreak="0">
    <w:nsid w:val="01E428C8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1FE2981"/>
    <w:multiLevelType w:val="hybridMultilevel"/>
    <w:tmpl w:val="0024E13E"/>
    <w:lvl w:ilvl="0" w:tplc="3DE28E1A">
      <w:start w:val="1"/>
      <w:numFmt w:val="decimal"/>
      <w:lvlText w:val="14.%1."/>
      <w:lvlJc w:val="left"/>
      <w:pPr>
        <w:ind w:left="786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E3B8C"/>
    <w:multiLevelType w:val="hybridMultilevel"/>
    <w:tmpl w:val="581ED06E"/>
    <w:lvl w:ilvl="0" w:tplc="2E8AD8F8">
      <w:start w:val="1"/>
      <w:numFmt w:val="decimal"/>
      <w:lvlText w:val="13.%1."/>
      <w:lvlJc w:val="left"/>
      <w:pPr>
        <w:ind w:left="72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8B5018"/>
    <w:multiLevelType w:val="hybridMultilevel"/>
    <w:tmpl w:val="BBC612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0E5175E3"/>
    <w:multiLevelType w:val="multilevel"/>
    <w:tmpl w:val="8EB8994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866"/>
        </w:tabs>
        <w:ind w:left="1866" w:hanging="1440"/>
      </w:pPr>
      <w:rPr>
        <w:rFonts w:ascii="Symbol" w:hAnsi="Symbol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9" w15:restartNumberingAfterBreak="0">
    <w:nsid w:val="12F207A5"/>
    <w:multiLevelType w:val="hybridMultilevel"/>
    <w:tmpl w:val="753879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4937377"/>
    <w:multiLevelType w:val="hybridMultilevel"/>
    <w:tmpl w:val="C6BEDD78"/>
    <w:lvl w:ilvl="0" w:tplc="F2EAA68A">
      <w:start w:val="1"/>
      <w:numFmt w:val="decimal"/>
      <w:lvlText w:val="Приложение 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2159C"/>
    <w:multiLevelType w:val="hybridMultilevel"/>
    <w:tmpl w:val="5096F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50610C"/>
    <w:multiLevelType w:val="hybridMultilevel"/>
    <w:tmpl w:val="837E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3E7AE5"/>
    <w:multiLevelType w:val="hybridMultilevel"/>
    <w:tmpl w:val="CAA6F07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057D31"/>
    <w:multiLevelType w:val="hybridMultilevel"/>
    <w:tmpl w:val="49EE7BD0"/>
    <w:lvl w:ilvl="0" w:tplc="691E064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6EA1733"/>
    <w:multiLevelType w:val="multilevel"/>
    <w:tmpl w:val="D7CC6812"/>
    <w:lvl w:ilvl="0">
      <w:start w:val="4"/>
      <w:numFmt w:val="decimal"/>
      <w:lvlText w:val="Статья %1."/>
      <w:lvlJc w:val="left"/>
      <w:pPr>
        <w:ind w:left="0" w:hanging="360"/>
      </w:pPr>
      <w:rPr>
        <w:rFonts w:ascii="Tahoma" w:hAnsi="Tahoma" w:cs="Tahoma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16" w15:restartNumberingAfterBreak="0">
    <w:nsid w:val="270E10EE"/>
    <w:multiLevelType w:val="hybridMultilevel"/>
    <w:tmpl w:val="579206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BE22CA7"/>
    <w:multiLevelType w:val="hybridMultilevel"/>
    <w:tmpl w:val="820A23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C1861C4"/>
    <w:multiLevelType w:val="multilevel"/>
    <w:tmpl w:val="E5E05B54"/>
    <w:lvl w:ilvl="0">
      <w:start w:val="1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1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9" w15:restartNumberingAfterBreak="0">
    <w:nsid w:val="2CFB6240"/>
    <w:multiLevelType w:val="hybridMultilevel"/>
    <w:tmpl w:val="44E80A66"/>
    <w:lvl w:ilvl="0" w:tplc="04190017">
      <w:start w:val="1"/>
      <w:numFmt w:val="lowerLetter"/>
      <w:lvlText w:val="%1)"/>
      <w:lvlJc w:val="left"/>
      <w:pPr>
        <w:ind w:left="2006" w:hanging="360"/>
      </w:pPr>
    </w:lvl>
    <w:lvl w:ilvl="1" w:tplc="04190019">
      <w:start w:val="1"/>
      <w:numFmt w:val="lowerLetter"/>
      <w:lvlText w:val="%2."/>
      <w:lvlJc w:val="left"/>
      <w:pPr>
        <w:ind w:left="2726" w:hanging="360"/>
      </w:pPr>
    </w:lvl>
    <w:lvl w:ilvl="2" w:tplc="0419001B">
      <w:start w:val="1"/>
      <w:numFmt w:val="lowerRoman"/>
      <w:lvlText w:val="%3."/>
      <w:lvlJc w:val="right"/>
      <w:pPr>
        <w:ind w:left="3446" w:hanging="180"/>
      </w:pPr>
    </w:lvl>
    <w:lvl w:ilvl="3" w:tplc="0419000F">
      <w:start w:val="1"/>
      <w:numFmt w:val="decimal"/>
      <w:lvlText w:val="%4."/>
      <w:lvlJc w:val="left"/>
      <w:pPr>
        <w:ind w:left="4166" w:hanging="360"/>
      </w:pPr>
    </w:lvl>
    <w:lvl w:ilvl="4" w:tplc="04190019">
      <w:start w:val="1"/>
      <w:numFmt w:val="lowerLetter"/>
      <w:lvlText w:val="%5."/>
      <w:lvlJc w:val="left"/>
      <w:pPr>
        <w:ind w:left="4886" w:hanging="360"/>
      </w:pPr>
    </w:lvl>
    <w:lvl w:ilvl="5" w:tplc="0419001B">
      <w:start w:val="1"/>
      <w:numFmt w:val="lowerRoman"/>
      <w:lvlText w:val="%6."/>
      <w:lvlJc w:val="right"/>
      <w:pPr>
        <w:ind w:left="5606" w:hanging="180"/>
      </w:pPr>
    </w:lvl>
    <w:lvl w:ilvl="6" w:tplc="0419000F">
      <w:start w:val="1"/>
      <w:numFmt w:val="decimal"/>
      <w:lvlText w:val="%7."/>
      <w:lvlJc w:val="left"/>
      <w:pPr>
        <w:ind w:left="6326" w:hanging="360"/>
      </w:pPr>
    </w:lvl>
    <w:lvl w:ilvl="7" w:tplc="04190019">
      <w:start w:val="1"/>
      <w:numFmt w:val="lowerLetter"/>
      <w:lvlText w:val="%8."/>
      <w:lvlJc w:val="left"/>
      <w:pPr>
        <w:ind w:left="7046" w:hanging="360"/>
      </w:pPr>
    </w:lvl>
    <w:lvl w:ilvl="8" w:tplc="0419001B">
      <w:start w:val="1"/>
      <w:numFmt w:val="lowerRoman"/>
      <w:lvlText w:val="%9."/>
      <w:lvlJc w:val="right"/>
      <w:pPr>
        <w:ind w:left="7766" w:hanging="180"/>
      </w:pPr>
    </w:lvl>
  </w:abstractNum>
  <w:abstractNum w:abstractNumId="20" w15:restartNumberingAfterBreak="0">
    <w:nsid w:val="2E6225EA"/>
    <w:multiLevelType w:val="hybridMultilevel"/>
    <w:tmpl w:val="86AAAA4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21" w15:restartNumberingAfterBreak="0">
    <w:nsid w:val="2EEE231E"/>
    <w:multiLevelType w:val="hybridMultilevel"/>
    <w:tmpl w:val="CD6892F2"/>
    <w:lvl w:ilvl="0" w:tplc="75D00EA0">
      <w:start w:val="1"/>
      <w:numFmt w:val="decimal"/>
      <w:lvlText w:val="13.1.%1"/>
      <w:lvlJc w:val="left"/>
      <w:pPr>
        <w:ind w:left="1080" w:hanging="360"/>
      </w:pPr>
      <w:rPr>
        <w:rFonts w:ascii="Tahoma" w:hAnsi="Tahoma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0B7275"/>
    <w:multiLevelType w:val="hybridMultilevel"/>
    <w:tmpl w:val="8E4ECAE8"/>
    <w:lvl w:ilvl="0" w:tplc="987C72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a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A227F"/>
    <w:multiLevelType w:val="multilevel"/>
    <w:tmpl w:val="57D03BB0"/>
    <w:lvl w:ilvl="0">
      <w:start w:val="3"/>
      <w:numFmt w:val="decimal"/>
      <w:lvlText w:val="%1."/>
      <w:lvlJc w:val="left"/>
      <w:pPr>
        <w:ind w:left="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24" w15:restartNumberingAfterBreak="0">
    <w:nsid w:val="31596927"/>
    <w:multiLevelType w:val="hybridMultilevel"/>
    <w:tmpl w:val="C4D485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46420F6"/>
    <w:multiLevelType w:val="multilevel"/>
    <w:tmpl w:val="7F2C54CA"/>
    <w:lvl w:ilvl="0">
      <w:start w:val="15"/>
      <w:numFmt w:val="decimal"/>
      <w:lvlText w:val="%1."/>
      <w:lvlJc w:val="left"/>
      <w:pPr>
        <w:ind w:left="600" w:hanging="600"/>
      </w:pPr>
      <w:rPr>
        <w:b w:val="0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26" w15:restartNumberingAfterBreak="0">
    <w:nsid w:val="3660319B"/>
    <w:multiLevelType w:val="multilevel"/>
    <w:tmpl w:val="087E1C0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20" w:hanging="720"/>
      </w:pPr>
      <w:rPr>
        <w:rFonts w:ascii="Tahoma" w:hAnsi="Tahoma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3907062E"/>
    <w:multiLevelType w:val="hybridMultilevel"/>
    <w:tmpl w:val="9D0E96E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B4A38A7"/>
    <w:multiLevelType w:val="hybridMultilevel"/>
    <w:tmpl w:val="1B3AC6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3B7A7C4C"/>
    <w:multiLevelType w:val="hybridMultilevel"/>
    <w:tmpl w:val="9BFECD08"/>
    <w:lvl w:ilvl="0" w:tplc="FFFFFFFF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0" w15:restartNumberingAfterBreak="0">
    <w:nsid w:val="3EA73ED9"/>
    <w:multiLevelType w:val="hybridMultilevel"/>
    <w:tmpl w:val="994A318E"/>
    <w:lvl w:ilvl="0" w:tplc="A6268F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6E8C4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31833A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5B800D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8C9EF4C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D52CBD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825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E774FAC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8A61A3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1" w15:restartNumberingAfterBreak="0">
    <w:nsid w:val="40F94ECF"/>
    <w:multiLevelType w:val="hybridMultilevel"/>
    <w:tmpl w:val="AEC2EA3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2E5C65"/>
    <w:multiLevelType w:val="hybridMultilevel"/>
    <w:tmpl w:val="C3B47BAC"/>
    <w:lvl w:ilvl="0" w:tplc="987C72C2">
      <w:start w:val="1"/>
      <w:numFmt w:val="bullet"/>
      <w:lvlText w:val=""/>
      <w:lvlJc w:val="left"/>
      <w:pPr>
        <w:tabs>
          <w:tab w:val="num" w:pos="655"/>
        </w:tabs>
        <w:ind w:left="65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decimal"/>
      <w:lvlText w:val="%2."/>
      <w:lvlJc w:val="left"/>
      <w:pPr>
        <w:tabs>
          <w:tab w:val="num" w:pos="655"/>
        </w:tabs>
        <w:ind w:left="655" w:hanging="360"/>
      </w:pPr>
    </w:lvl>
    <w:lvl w:ilvl="2" w:tplc="04090005">
      <w:start w:val="1"/>
      <w:numFmt w:val="decimal"/>
      <w:lvlText w:val="%3."/>
      <w:lvlJc w:val="left"/>
      <w:pPr>
        <w:tabs>
          <w:tab w:val="num" w:pos="1375"/>
        </w:tabs>
        <w:ind w:left="1375" w:hanging="360"/>
      </w:pPr>
    </w:lvl>
    <w:lvl w:ilvl="3" w:tplc="04090001">
      <w:start w:val="1"/>
      <w:numFmt w:val="decimal"/>
      <w:lvlText w:val="%4."/>
      <w:lvlJc w:val="left"/>
      <w:pPr>
        <w:tabs>
          <w:tab w:val="num" w:pos="2095"/>
        </w:tabs>
        <w:ind w:left="2095" w:hanging="360"/>
      </w:pPr>
    </w:lvl>
    <w:lvl w:ilvl="4" w:tplc="04090003">
      <w:start w:val="1"/>
      <w:numFmt w:val="decimal"/>
      <w:lvlText w:val="%5."/>
      <w:lvlJc w:val="left"/>
      <w:pPr>
        <w:tabs>
          <w:tab w:val="num" w:pos="2815"/>
        </w:tabs>
        <w:ind w:left="2815" w:hanging="360"/>
      </w:pPr>
    </w:lvl>
    <w:lvl w:ilvl="5" w:tplc="04090005">
      <w:start w:val="1"/>
      <w:numFmt w:val="decimal"/>
      <w:lvlText w:val="%6."/>
      <w:lvlJc w:val="left"/>
      <w:pPr>
        <w:tabs>
          <w:tab w:val="num" w:pos="3535"/>
        </w:tabs>
        <w:ind w:left="3535" w:hanging="360"/>
      </w:pPr>
    </w:lvl>
    <w:lvl w:ilvl="6" w:tplc="04090001">
      <w:start w:val="1"/>
      <w:numFmt w:val="decimal"/>
      <w:lvlText w:val="%7."/>
      <w:lvlJc w:val="left"/>
      <w:pPr>
        <w:tabs>
          <w:tab w:val="num" w:pos="4255"/>
        </w:tabs>
        <w:ind w:left="4255" w:hanging="360"/>
      </w:pPr>
    </w:lvl>
    <w:lvl w:ilvl="7" w:tplc="04090003">
      <w:start w:val="1"/>
      <w:numFmt w:val="decimal"/>
      <w:lvlText w:val="%8."/>
      <w:lvlJc w:val="left"/>
      <w:pPr>
        <w:tabs>
          <w:tab w:val="num" w:pos="4975"/>
        </w:tabs>
        <w:ind w:left="4975" w:hanging="360"/>
      </w:pPr>
    </w:lvl>
    <w:lvl w:ilvl="8" w:tplc="04090005">
      <w:start w:val="1"/>
      <w:numFmt w:val="decimal"/>
      <w:lvlText w:val="%9."/>
      <w:lvlJc w:val="left"/>
      <w:pPr>
        <w:tabs>
          <w:tab w:val="num" w:pos="5695"/>
        </w:tabs>
        <w:ind w:left="5695" w:hanging="360"/>
      </w:pPr>
    </w:lvl>
  </w:abstractNum>
  <w:abstractNum w:abstractNumId="33" w15:restartNumberingAfterBreak="0">
    <w:nsid w:val="49950AD4"/>
    <w:multiLevelType w:val="hybridMultilevel"/>
    <w:tmpl w:val="447CBFE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51626967"/>
    <w:multiLevelType w:val="hybridMultilevel"/>
    <w:tmpl w:val="B070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EF62D9"/>
    <w:multiLevelType w:val="hybridMultilevel"/>
    <w:tmpl w:val="C48824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2F2631F"/>
    <w:multiLevelType w:val="multilevel"/>
    <w:tmpl w:val="C7CEDBB4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589D3BD3"/>
    <w:multiLevelType w:val="hybridMultilevel"/>
    <w:tmpl w:val="872ABD90"/>
    <w:lvl w:ilvl="0" w:tplc="113A2EDC">
      <w:start w:val="1"/>
      <w:numFmt w:val="bullet"/>
      <w:lvlText w:val=""/>
      <w:lvlJc w:val="left"/>
      <w:pPr>
        <w:tabs>
          <w:tab w:val="num" w:pos="1352"/>
        </w:tabs>
        <w:ind w:left="1352" w:hanging="284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AA07A24"/>
    <w:multiLevelType w:val="hybridMultilevel"/>
    <w:tmpl w:val="71F41A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5B144EC1"/>
    <w:multiLevelType w:val="hybridMultilevel"/>
    <w:tmpl w:val="FD88E8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65F6500F"/>
    <w:multiLevelType w:val="hybridMultilevel"/>
    <w:tmpl w:val="44A03ED6"/>
    <w:lvl w:ilvl="0" w:tplc="0419000D">
      <w:start w:val="1"/>
      <w:numFmt w:val="bullet"/>
      <w:lvlText w:val=""/>
      <w:lvlJc w:val="left"/>
      <w:pPr>
        <w:ind w:left="272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4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6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86" w:hanging="360"/>
      </w:pPr>
      <w:rPr>
        <w:rFonts w:ascii="Wingdings" w:hAnsi="Wingdings" w:hint="default"/>
      </w:rPr>
    </w:lvl>
  </w:abstractNum>
  <w:abstractNum w:abstractNumId="41" w15:restartNumberingAfterBreak="0">
    <w:nsid w:val="6A4076EF"/>
    <w:multiLevelType w:val="multilevel"/>
    <w:tmpl w:val="1566660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b w:val="0"/>
        <w:lang w:val="en-US"/>
      </w:r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2" w15:restartNumberingAfterBreak="0">
    <w:nsid w:val="6BF1590C"/>
    <w:multiLevelType w:val="multilevel"/>
    <w:tmpl w:val="12EA0FF2"/>
    <w:lvl w:ilvl="0">
      <w:start w:val="1"/>
      <w:numFmt w:val="decimal"/>
      <w:lvlText w:val="Приложение 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Приложение 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2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3" w15:restartNumberingAfterBreak="0">
    <w:nsid w:val="6D6178E2"/>
    <w:multiLevelType w:val="multilevel"/>
    <w:tmpl w:val="7692597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6F722CF0"/>
    <w:multiLevelType w:val="multilevel"/>
    <w:tmpl w:val="6F6297A2"/>
    <w:lvl w:ilvl="0">
      <w:start w:val="1"/>
      <w:numFmt w:val="decimal"/>
      <w:lvlText w:val="%1."/>
      <w:lvlJc w:val="left"/>
      <w:pPr>
        <w:tabs>
          <w:tab w:val="num" w:pos="14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5" w15:restartNumberingAfterBreak="0">
    <w:nsid w:val="78CC7193"/>
    <w:multiLevelType w:val="hybridMultilevel"/>
    <w:tmpl w:val="8CF06BD8"/>
    <w:lvl w:ilvl="0" w:tplc="C216688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0E382E"/>
    <w:multiLevelType w:val="hybridMultilevel"/>
    <w:tmpl w:val="E2A438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DAE4747"/>
    <w:multiLevelType w:val="hybridMultilevel"/>
    <w:tmpl w:val="4ED00BF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8" w15:restartNumberingAfterBreak="0">
    <w:nsid w:val="7F5F33A3"/>
    <w:multiLevelType w:val="multilevel"/>
    <w:tmpl w:val="914CBEF4"/>
    <w:lvl w:ilvl="0">
      <w:start w:val="1"/>
      <w:numFmt w:val="decimal"/>
      <w:lvlText w:val="Статья %1."/>
      <w:lvlJc w:val="left"/>
      <w:pPr>
        <w:tabs>
          <w:tab w:val="num" w:pos="1440"/>
        </w:tabs>
        <w:ind w:left="567" w:hanging="567"/>
      </w:pPr>
      <w:rPr>
        <w:rFonts w:hint="default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866"/>
        </w:tabs>
        <w:ind w:left="1866" w:hanging="1440"/>
      </w:pPr>
      <w:rPr>
        <w:rFonts w:hint="default"/>
        <w:b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292"/>
        </w:tabs>
        <w:ind w:left="2292" w:hanging="144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8"/>
  </w:num>
  <w:num w:numId="6">
    <w:abstractNumId w:val="42"/>
  </w:num>
  <w:num w:numId="7">
    <w:abstractNumId w:val="23"/>
  </w:num>
  <w:num w:numId="8">
    <w:abstractNumId w:val="31"/>
  </w:num>
  <w:num w:numId="9">
    <w:abstractNumId w:val="29"/>
  </w:num>
  <w:num w:numId="10">
    <w:abstractNumId w:val="5"/>
  </w:num>
  <w:num w:numId="11">
    <w:abstractNumId w:val="47"/>
  </w:num>
  <w:num w:numId="12">
    <w:abstractNumId w:val="33"/>
  </w:num>
  <w:num w:numId="13">
    <w:abstractNumId w:val="20"/>
  </w:num>
  <w:num w:numId="14">
    <w:abstractNumId w:val="38"/>
  </w:num>
  <w:num w:numId="15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</w:num>
  <w:num w:numId="18">
    <w:abstractNumId w:val="40"/>
  </w:num>
  <w:num w:numId="19">
    <w:abstractNumId w:val="6"/>
  </w:num>
  <w:num w:numId="20">
    <w:abstractNumId w:val="21"/>
  </w:num>
  <w:num w:numId="21">
    <w:abstractNumId w:val="22"/>
  </w:num>
  <w:num w:numId="22">
    <w:abstractNumId w:val="41"/>
  </w:num>
  <w:num w:numId="2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</w:num>
  <w:num w:numId="25">
    <w:abstractNumId w:val="13"/>
  </w:num>
  <w:num w:numId="26">
    <w:abstractNumId w:val="35"/>
  </w:num>
  <w:num w:numId="27">
    <w:abstractNumId w:val="28"/>
  </w:num>
  <w:num w:numId="28">
    <w:abstractNumId w:val="24"/>
  </w:num>
  <w:num w:numId="29">
    <w:abstractNumId w:val="7"/>
  </w:num>
  <w:num w:numId="30">
    <w:abstractNumId w:val="39"/>
  </w:num>
  <w:num w:numId="31">
    <w:abstractNumId w:val="17"/>
  </w:num>
  <w:num w:numId="32">
    <w:abstractNumId w:val="9"/>
  </w:num>
  <w:num w:numId="33">
    <w:abstractNumId w:val="12"/>
  </w:num>
  <w:num w:numId="34">
    <w:abstractNumId w:val="16"/>
  </w:num>
  <w:num w:numId="35">
    <w:abstractNumId w:val="46"/>
  </w:num>
  <w:num w:numId="36">
    <w:abstractNumId w:val="14"/>
  </w:num>
  <w:num w:numId="37">
    <w:abstractNumId w:val="27"/>
  </w:num>
  <w:num w:numId="38">
    <w:abstractNumId w:val="34"/>
  </w:num>
  <w:num w:numId="39">
    <w:abstractNumId w:val="11"/>
  </w:num>
  <w:num w:numId="40">
    <w:abstractNumId w:val="8"/>
  </w:num>
  <w:num w:numId="41">
    <w:abstractNumId w:val="26"/>
  </w:num>
  <w:num w:numId="42">
    <w:abstractNumId w:val="44"/>
  </w:num>
  <w:num w:numId="43">
    <w:abstractNumId w:val="10"/>
  </w:num>
  <w:num w:numId="44">
    <w:abstractNumId w:val="4"/>
  </w:num>
  <w:num w:numId="45">
    <w:abstractNumId w:val="43"/>
  </w:num>
  <w:num w:numId="46">
    <w:abstractNumId w:val="15"/>
  </w:num>
  <w:num w:numId="47">
    <w:abstractNumId w:val="36"/>
  </w:num>
  <w:num w:numId="48">
    <w:abstractNumId w:val="18"/>
  </w:num>
  <w:num w:numId="4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  <w:lvlOverride w:ilvl="0">
      <w:startOverride w:val="15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hideSpellingErrors/>
  <w:hideGrammaticalErrors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nq/RmqQt4BXCUNL9QcBs+4ogiDg48vB48vePOI4j7RPRWfSq+FZQPqe8v/p1nV9AQc/UPTwWINGsm3puE6R8zw==" w:salt="WMmFgSpQxMBwnvQRwd+pfQ==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92"/>
    <w:rsid w:val="00017EE1"/>
    <w:rsid w:val="00020A5E"/>
    <w:rsid w:val="0002357D"/>
    <w:rsid w:val="0003148C"/>
    <w:rsid w:val="00031778"/>
    <w:rsid w:val="00035188"/>
    <w:rsid w:val="00063ECE"/>
    <w:rsid w:val="00065EC3"/>
    <w:rsid w:val="00070975"/>
    <w:rsid w:val="000713CA"/>
    <w:rsid w:val="00090B65"/>
    <w:rsid w:val="00093DAD"/>
    <w:rsid w:val="000C2021"/>
    <w:rsid w:val="000C205B"/>
    <w:rsid w:val="000C358B"/>
    <w:rsid w:val="000E2533"/>
    <w:rsid w:val="000E4940"/>
    <w:rsid w:val="000F0D5F"/>
    <w:rsid w:val="0010446C"/>
    <w:rsid w:val="00104937"/>
    <w:rsid w:val="00110D78"/>
    <w:rsid w:val="00124644"/>
    <w:rsid w:val="00143431"/>
    <w:rsid w:val="00146323"/>
    <w:rsid w:val="00162790"/>
    <w:rsid w:val="00172093"/>
    <w:rsid w:val="001722CB"/>
    <w:rsid w:val="00174691"/>
    <w:rsid w:val="0017735E"/>
    <w:rsid w:val="00185D43"/>
    <w:rsid w:val="00187E02"/>
    <w:rsid w:val="00190BF8"/>
    <w:rsid w:val="0019212C"/>
    <w:rsid w:val="001942EF"/>
    <w:rsid w:val="00194857"/>
    <w:rsid w:val="001972E5"/>
    <w:rsid w:val="001B6006"/>
    <w:rsid w:val="001C52A2"/>
    <w:rsid w:val="001D11A8"/>
    <w:rsid w:val="001D3875"/>
    <w:rsid w:val="001E36AB"/>
    <w:rsid w:val="001F7AB8"/>
    <w:rsid w:val="002014C5"/>
    <w:rsid w:val="00202148"/>
    <w:rsid w:val="0020760D"/>
    <w:rsid w:val="00207F80"/>
    <w:rsid w:val="0021055B"/>
    <w:rsid w:val="00212950"/>
    <w:rsid w:val="00213176"/>
    <w:rsid w:val="00215FAB"/>
    <w:rsid w:val="0022244C"/>
    <w:rsid w:val="00226681"/>
    <w:rsid w:val="00226EA9"/>
    <w:rsid w:val="00227AF5"/>
    <w:rsid w:val="00244392"/>
    <w:rsid w:val="00245ED4"/>
    <w:rsid w:val="00246D46"/>
    <w:rsid w:val="00252CB4"/>
    <w:rsid w:val="00253A17"/>
    <w:rsid w:val="0026040B"/>
    <w:rsid w:val="002842D5"/>
    <w:rsid w:val="0028506F"/>
    <w:rsid w:val="002926AC"/>
    <w:rsid w:val="002A2E3E"/>
    <w:rsid w:val="002B1765"/>
    <w:rsid w:val="002B3EA8"/>
    <w:rsid w:val="002C2FB8"/>
    <w:rsid w:val="002C505D"/>
    <w:rsid w:val="002D215A"/>
    <w:rsid w:val="002D7788"/>
    <w:rsid w:val="002E228C"/>
    <w:rsid w:val="002F03F4"/>
    <w:rsid w:val="002F2EFA"/>
    <w:rsid w:val="00314241"/>
    <w:rsid w:val="00323085"/>
    <w:rsid w:val="00330993"/>
    <w:rsid w:val="003309EB"/>
    <w:rsid w:val="00337D18"/>
    <w:rsid w:val="003408E3"/>
    <w:rsid w:val="00340FBB"/>
    <w:rsid w:val="003532D9"/>
    <w:rsid w:val="00354D85"/>
    <w:rsid w:val="003559D8"/>
    <w:rsid w:val="0036167E"/>
    <w:rsid w:val="0037484D"/>
    <w:rsid w:val="00380B46"/>
    <w:rsid w:val="00381BDB"/>
    <w:rsid w:val="003878D4"/>
    <w:rsid w:val="0039418D"/>
    <w:rsid w:val="003A0EE7"/>
    <w:rsid w:val="003A3BD7"/>
    <w:rsid w:val="003A4D71"/>
    <w:rsid w:val="003A5BBD"/>
    <w:rsid w:val="003A69F1"/>
    <w:rsid w:val="003B12E2"/>
    <w:rsid w:val="003B2841"/>
    <w:rsid w:val="003C63D2"/>
    <w:rsid w:val="003C7F0D"/>
    <w:rsid w:val="003D1A05"/>
    <w:rsid w:val="003D457B"/>
    <w:rsid w:val="003E18AE"/>
    <w:rsid w:val="003E6862"/>
    <w:rsid w:val="003F0231"/>
    <w:rsid w:val="003F42B5"/>
    <w:rsid w:val="00401172"/>
    <w:rsid w:val="00414DD4"/>
    <w:rsid w:val="00424550"/>
    <w:rsid w:val="004246BB"/>
    <w:rsid w:val="00424931"/>
    <w:rsid w:val="00425304"/>
    <w:rsid w:val="00432780"/>
    <w:rsid w:val="00434FE4"/>
    <w:rsid w:val="004505C8"/>
    <w:rsid w:val="00451D3B"/>
    <w:rsid w:val="0045479F"/>
    <w:rsid w:val="00462167"/>
    <w:rsid w:val="004640C1"/>
    <w:rsid w:val="004640E5"/>
    <w:rsid w:val="00466D5D"/>
    <w:rsid w:val="00471A90"/>
    <w:rsid w:val="00473694"/>
    <w:rsid w:val="004741E3"/>
    <w:rsid w:val="0047555A"/>
    <w:rsid w:val="004767CC"/>
    <w:rsid w:val="004773F9"/>
    <w:rsid w:val="00486505"/>
    <w:rsid w:val="0049721A"/>
    <w:rsid w:val="004A071A"/>
    <w:rsid w:val="004A28E2"/>
    <w:rsid w:val="004B06C7"/>
    <w:rsid w:val="004C3559"/>
    <w:rsid w:val="004E07DB"/>
    <w:rsid w:val="004E55BE"/>
    <w:rsid w:val="004E7E48"/>
    <w:rsid w:val="004F0BFE"/>
    <w:rsid w:val="004F1012"/>
    <w:rsid w:val="004F301F"/>
    <w:rsid w:val="0050236A"/>
    <w:rsid w:val="00505789"/>
    <w:rsid w:val="0050707A"/>
    <w:rsid w:val="005075AE"/>
    <w:rsid w:val="00512C08"/>
    <w:rsid w:val="005157BD"/>
    <w:rsid w:val="0052367F"/>
    <w:rsid w:val="00523BD2"/>
    <w:rsid w:val="00525C26"/>
    <w:rsid w:val="005420B8"/>
    <w:rsid w:val="005434E7"/>
    <w:rsid w:val="00547EF0"/>
    <w:rsid w:val="0055056A"/>
    <w:rsid w:val="00555795"/>
    <w:rsid w:val="00563D94"/>
    <w:rsid w:val="00570F21"/>
    <w:rsid w:val="0057405F"/>
    <w:rsid w:val="00575844"/>
    <w:rsid w:val="005A5AD7"/>
    <w:rsid w:val="005B62B4"/>
    <w:rsid w:val="005C41A4"/>
    <w:rsid w:val="005C4F5D"/>
    <w:rsid w:val="005C522A"/>
    <w:rsid w:val="005D1608"/>
    <w:rsid w:val="005D734C"/>
    <w:rsid w:val="005E1186"/>
    <w:rsid w:val="005E672E"/>
    <w:rsid w:val="005F5144"/>
    <w:rsid w:val="005F5A10"/>
    <w:rsid w:val="00606EEC"/>
    <w:rsid w:val="00611A61"/>
    <w:rsid w:val="00614CEE"/>
    <w:rsid w:val="00615AF3"/>
    <w:rsid w:val="00622322"/>
    <w:rsid w:val="00624FB9"/>
    <w:rsid w:val="00631FF1"/>
    <w:rsid w:val="00632DE7"/>
    <w:rsid w:val="00635CB3"/>
    <w:rsid w:val="00637AF5"/>
    <w:rsid w:val="006406F4"/>
    <w:rsid w:val="00643A15"/>
    <w:rsid w:val="00645236"/>
    <w:rsid w:val="00646626"/>
    <w:rsid w:val="006601D6"/>
    <w:rsid w:val="006604FE"/>
    <w:rsid w:val="006619F5"/>
    <w:rsid w:val="00674E0E"/>
    <w:rsid w:val="00681BB5"/>
    <w:rsid w:val="00691717"/>
    <w:rsid w:val="00694C5E"/>
    <w:rsid w:val="0069558B"/>
    <w:rsid w:val="00695898"/>
    <w:rsid w:val="006A605B"/>
    <w:rsid w:val="006C4799"/>
    <w:rsid w:val="006D32B0"/>
    <w:rsid w:val="006D408E"/>
    <w:rsid w:val="006D68CF"/>
    <w:rsid w:val="006E0D45"/>
    <w:rsid w:val="006E0E52"/>
    <w:rsid w:val="006E256D"/>
    <w:rsid w:val="006F0A61"/>
    <w:rsid w:val="006F4D63"/>
    <w:rsid w:val="00707E70"/>
    <w:rsid w:val="00710A0F"/>
    <w:rsid w:val="00713D85"/>
    <w:rsid w:val="00716155"/>
    <w:rsid w:val="00730FF6"/>
    <w:rsid w:val="00733024"/>
    <w:rsid w:val="00734C2E"/>
    <w:rsid w:val="00735F3A"/>
    <w:rsid w:val="00737EF7"/>
    <w:rsid w:val="00743736"/>
    <w:rsid w:val="00751137"/>
    <w:rsid w:val="00767643"/>
    <w:rsid w:val="007903C1"/>
    <w:rsid w:val="0079102B"/>
    <w:rsid w:val="00792F91"/>
    <w:rsid w:val="00793C9E"/>
    <w:rsid w:val="00795006"/>
    <w:rsid w:val="007B04D0"/>
    <w:rsid w:val="007B72D7"/>
    <w:rsid w:val="007C7ECE"/>
    <w:rsid w:val="007D5424"/>
    <w:rsid w:val="007D711D"/>
    <w:rsid w:val="007E0FDA"/>
    <w:rsid w:val="007E5682"/>
    <w:rsid w:val="007E59F0"/>
    <w:rsid w:val="007F5CBB"/>
    <w:rsid w:val="00813A64"/>
    <w:rsid w:val="00824211"/>
    <w:rsid w:val="008342B2"/>
    <w:rsid w:val="00836757"/>
    <w:rsid w:val="00841CBE"/>
    <w:rsid w:val="00851650"/>
    <w:rsid w:val="00852D44"/>
    <w:rsid w:val="008534F8"/>
    <w:rsid w:val="008568EF"/>
    <w:rsid w:val="0086031B"/>
    <w:rsid w:val="0086675B"/>
    <w:rsid w:val="00873F6F"/>
    <w:rsid w:val="008872C0"/>
    <w:rsid w:val="00893F3E"/>
    <w:rsid w:val="00896B0E"/>
    <w:rsid w:val="008A75F1"/>
    <w:rsid w:val="008B0B8F"/>
    <w:rsid w:val="008B16BB"/>
    <w:rsid w:val="008C4892"/>
    <w:rsid w:val="008D2B4F"/>
    <w:rsid w:val="008E00A0"/>
    <w:rsid w:val="008E6122"/>
    <w:rsid w:val="008F624F"/>
    <w:rsid w:val="00905285"/>
    <w:rsid w:val="009061DC"/>
    <w:rsid w:val="0091694F"/>
    <w:rsid w:val="009176B6"/>
    <w:rsid w:val="00930AB0"/>
    <w:rsid w:val="00930B63"/>
    <w:rsid w:val="00937047"/>
    <w:rsid w:val="0094016D"/>
    <w:rsid w:val="0094029A"/>
    <w:rsid w:val="00943874"/>
    <w:rsid w:val="00951362"/>
    <w:rsid w:val="00952DA8"/>
    <w:rsid w:val="00952F9F"/>
    <w:rsid w:val="009579B1"/>
    <w:rsid w:val="00970C1D"/>
    <w:rsid w:val="00981F71"/>
    <w:rsid w:val="00993B32"/>
    <w:rsid w:val="00996DCE"/>
    <w:rsid w:val="00997A18"/>
    <w:rsid w:val="009A1BD4"/>
    <w:rsid w:val="009A5CB1"/>
    <w:rsid w:val="009B7E3B"/>
    <w:rsid w:val="009C1F5B"/>
    <w:rsid w:val="009C67A3"/>
    <w:rsid w:val="009C7B3F"/>
    <w:rsid w:val="009E3B34"/>
    <w:rsid w:val="009E5A80"/>
    <w:rsid w:val="009F39C4"/>
    <w:rsid w:val="009F582E"/>
    <w:rsid w:val="00A002D4"/>
    <w:rsid w:val="00A00D05"/>
    <w:rsid w:val="00A1137B"/>
    <w:rsid w:val="00A26659"/>
    <w:rsid w:val="00A26733"/>
    <w:rsid w:val="00A2747E"/>
    <w:rsid w:val="00A337AB"/>
    <w:rsid w:val="00A33EE6"/>
    <w:rsid w:val="00A36B32"/>
    <w:rsid w:val="00A36DE2"/>
    <w:rsid w:val="00A516D0"/>
    <w:rsid w:val="00A625EE"/>
    <w:rsid w:val="00A6561A"/>
    <w:rsid w:val="00A70E23"/>
    <w:rsid w:val="00A85FF6"/>
    <w:rsid w:val="00A94FC4"/>
    <w:rsid w:val="00A95BDF"/>
    <w:rsid w:val="00A9783A"/>
    <w:rsid w:val="00AA2F78"/>
    <w:rsid w:val="00AA71B7"/>
    <w:rsid w:val="00AA71CF"/>
    <w:rsid w:val="00AB0B1F"/>
    <w:rsid w:val="00AB1070"/>
    <w:rsid w:val="00AB1DA2"/>
    <w:rsid w:val="00AB3579"/>
    <w:rsid w:val="00AB67A1"/>
    <w:rsid w:val="00AD09E0"/>
    <w:rsid w:val="00AD318F"/>
    <w:rsid w:val="00AD70DB"/>
    <w:rsid w:val="00AE3CF2"/>
    <w:rsid w:val="00B051E9"/>
    <w:rsid w:val="00B1777E"/>
    <w:rsid w:val="00B26C2B"/>
    <w:rsid w:val="00B41C56"/>
    <w:rsid w:val="00B47D91"/>
    <w:rsid w:val="00B51B8E"/>
    <w:rsid w:val="00B53294"/>
    <w:rsid w:val="00B53CFF"/>
    <w:rsid w:val="00B55CA5"/>
    <w:rsid w:val="00B66872"/>
    <w:rsid w:val="00B73A50"/>
    <w:rsid w:val="00B7496C"/>
    <w:rsid w:val="00B770B0"/>
    <w:rsid w:val="00B85442"/>
    <w:rsid w:val="00B85763"/>
    <w:rsid w:val="00B908A2"/>
    <w:rsid w:val="00B925DB"/>
    <w:rsid w:val="00B946D5"/>
    <w:rsid w:val="00B952C8"/>
    <w:rsid w:val="00B96768"/>
    <w:rsid w:val="00BA459B"/>
    <w:rsid w:val="00BA6056"/>
    <w:rsid w:val="00BA79DF"/>
    <w:rsid w:val="00BB01EF"/>
    <w:rsid w:val="00BB1B56"/>
    <w:rsid w:val="00BB1E99"/>
    <w:rsid w:val="00BB311C"/>
    <w:rsid w:val="00BB6A6C"/>
    <w:rsid w:val="00BC149B"/>
    <w:rsid w:val="00BC54B5"/>
    <w:rsid w:val="00BD0BCA"/>
    <w:rsid w:val="00BE21DD"/>
    <w:rsid w:val="00BE307D"/>
    <w:rsid w:val="00BF39E2"/>
    <w:rsid w:val="00BF6F5D"/>
    <w:rsid w:val="00C005A8"/>
    <w:rsid w:val="00C01796"/>
    <w:rsid w:val="00C11008"/>
    <w:rsid w:val="00C1131A"/>
    <w:rsid w:val="00C14502"/>
    <w:rsid w:val="00C14641"/>
    <w:rsid w:val="00C14F26"/>
    <w:rsid w:val="00C30C58"/>
    <w:rsid w:val="00C349D4"/>
    <w:rsid w:val="00C34C90"/>
    <w:rsid w:val="00C641EF"/>
    <w:rsid w:val="00C72589"/>
    <w:rsid w:val="00C75D79"/>
    <w:rsid w:val="00C82C26"/>
    <w:rsid w:val="00C90864"/>
    <w:rsid w:val="00CA70A1"/>
    <w:rsid w:val="00CB3213"/>
    <w:rsid w:val="00CB6126"/>
    <w:rsid w:val="00CC07AC"/>
    <w:rsid w:val="00CC6779"/>
    <w:rsid w:val="00CD19FC"/>
    <w:rsid w:val="00CD3EE5"/>
    <w:rsid w:val="00CD77C8"/>
    <w:rsid w:val="00CE4032"/>
    <w:rsid w:val="00CF2195"/>
    <w:rsid w:val="00CF2F3E"/>
    <w:rsid w:val="00CF40E5"/>
    <w:rsid w:val="00D00688"/>
    <w:rsid w:val="00D00CBC"/>
    <w:rsid w:val="00D035C2"/>
    <w:rsid w:val="00D05723"/>
    <w:rsid w:val="00D10DE0"/>
    <w:rsid w:val="00D20FA0"/>
    <w:rsid w:val="00D21682"/>
    <w:rsid w:val="00D2778B"/>
    <w:rsid w:val="00D518BC"/>
    <w:rsid w:val="00D5595F"/>
    <w:rsid w:val="00D55F26"/>
    <w:rsid w:val="00D6385B"/>
    <w:rsid w:val="00D64A0B"/>
    <w:rsid w:val="00D82043"/>
    <w:rsid w:val="00D85005"/>
    <w:rsid w:val="00DA5A50"/>
    <w:rsid w:val="00DB1D15"/>
    <w:rsid w:val="00DB3084"/>
    <w:rsid w:val="00DB332F"/>
    <w:rsid w:val="00DB5DC9"/>
    <w:rsid w:val="00DC25FA"/>
    <w:rsid w:val="00DD0379"/>
    <w:rsid w:val="00DD26EB"/>
    <w:rsid w:val="00DD6D50"/>
    <w:rsid w:val="00DE0031"/>
    <w:rsid w:val="00DE2242"/>
    <w:rsid w:val="00DE4981"/>
    <w:rsid w:val="00DF03F6"/>
    <w:rsid w:val="00DF1D3A"/>
    <w:rsid w:val="00DF488B"/>
    <w:rsid w:val="00E21B26"/>
    <w:rsid w:val="00E267C3"/>
    <w:rsid w:val="00E27395"/>
    <w:rsid w:val="00E31764"/>
    <w:rsid w:val="00E31ED9"/>
    <w:rsid w:val="00E53744"/>
    <w:rsid w:val="00E55C3F"/>
    <w:rsid w:val="00E61DC8"/>
    <w:rsid w:val="00E636CB"/>
    <w:rsid w:val="00E63866"/>
    <w:rsid w:val="00E77E9A"/>
    <w:rsid w:val="00E82520"/>
    <w:rsid w:val="00E848A7"/>
    <w:rsid w:val="00E967D7"/>
    <w:rsid w:val="00EA072E"/>
    <w:rsid w:val="00EA4607"/>
    <w:rsid w:val="00EB2C02"/>
    <w:rsid w:val="00EB4366"/>
    <w:rsid w:val="00EC09AB"/>
    <w:rsid w:val="00EC2808"/>
    <w:rsid w:val="00EE1C8D"/>
    <w:rsid w:val="00EE55F6"/>
    <w:rsid w:val="00EF1ED9"/>
    <w:rsid w:val="00F0413F"/>
    <w:rsid w:val="00F04685"/>
    <w:rsid w:val="00F05DE7"/>
    <w:rsid w:val="00F11EA0"/>
    <w:rsid w:val="00F21C9A"/>
    <w:rsid w:val="00F2436D"/>
    <w:rsid w:val="00F26A54"/>
    <w:rsid w:val="00F273BD"/>
    <w:rsid w:val="00F30746"/>
    <w:rsid w:val="00F31581"/>
    <w:rsid w:val="00F442F2"/>
    <w:rsid w:val="00F521BA"/>
    <w:rsid w:val="00F56387"/>
    <w:rsid w:val="00F57ECB"/>
    <w:rsid w:val="00F57FA0"/>
    <w:rsid w:val="00F67C76"/>
    <w:rsid w:val="00F71C8B"/>
    <w:rsid w:val="00F72D1A"/>
    <w:rsid w:val="00F76C4F"/>
    <w:rsid w:val="00F806BF"/>
    <w:rsid w:val="00F83FDA"/>
    <w:rsid w:val="00F844DC"/>
    <w:rsid w:val="00F87B8F"/>
    <w:rsid w:val="00F87E3D"/>
    <w:rsid w:val="00F94532"/>
    <w:rsid w:val="00F974D1"/>
    <w:rsid w:val="00FA29A2"/>
    <w:rsid w:val="00FB2C88"/>
    <w:rsid w:val="00FB640E"/>
    <w:rsid w:val="00FC1E06"/>
    <w:rsid w:val="00FC37FD"/>
    <w:rsid w:val="00FD02DD"/>
    <w:rsid w:val="00FD6520"/>
    <w:rsid w:val="00FE0A82"/>
    <w:rsid w:val="00FE70C7"/>
    <w:rsid w:val="00FF4B45"/>
    <w:rsid w:val="00FF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ECEFC0E"/>
  <w15:docId w15:val="{35709800-BDE0-44CC-AF90-08BFAD40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/>
    <w:lsdException w:name="List Bullet 5" w:semiHidden="1" w:uiPriority="36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7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6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0"/>
    </w:rPr>
  </w:style>
  <w:style w:type="paragraph" w:styleId="1">
    <w:name w:val="heading 1"/>
    <w:basedOn w:val="a0"/>
    <w:next w:val="a0"/>
    <w:link w:val="10"/>
    <w:unhideWhenUsed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paragraph" w:styleId="20">
    <w:name w:val="heading 2"/>
    <w:basedOn w:val="a0"/>
    <w:next w:val="a0"/>
    <w:link w:val="21"/>
    <w:uiPriority w:val="9"/>
    <w:semiHidden/>
    <w:unhideWhenUsed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paragraph" w:styleId="30">
    <w:name w:val="heading 3"/>
    <w:basedOn w:val="a0"/>
    <w:next w:val="a0"/>
    <w:link w:val="31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27CA3" w:themeColor="accent1"/>
      <w:sz w:val="22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27CA3" w:themeColor="accent1"/>
      <w:sz w:val="22"/>
    </w:rPr>
  </w:style>
  <w:style w:type="paragraph" w:styleId="50">
    <w:name w:val="heading 5"/>
    <w:basedOn w:val="a0"/>
    <w:next w:val="a0"/>
    <w:link w:val="51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63C53" w:themeColor="accent1" w:themeShade="7F"/>
      <w:sz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63C53" w:themeColor="accent1" w:themeShade="7F"/>
      <w:sz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0"/>
    <w:link w:val="a6"/>
    <w:uiPriority w:val="99"/>
    <w:unhideWhenUsed/>
    <w:pPr>
      <w:tabs>
        <w:tab w:val="center" w:pos="4320"/>
        <w:tab w:val="right" w:pos="8640"/>
      </w:tabs>
    </w:pPr>
  </w:style>
  <w:style w:type="character" w:customStyle="1" w:styleId="a6">
    <w:name w:val="Нижний колонтитул Знак"/>
    <w:basedOn w:val="a1"/>
    <w:link w:val="a5"/>
    <w:uiPriority w:val="99"/>
  </w:style>
  <w:style w:type="paragraph" w:styleId="a7">
    <w:name w:val="No Spacing"/>
    <w:basedOn w:val="a0"/>
    <w:link w:val="a8"/>
    <w:uiPriority w:val="99"/>
    <w:qFormat/>
    <w:pPr>
      <w:spacing w:after="0" w:line="240" w:lineRule="auto"/>
    </w:pPr>
  </w:style>
  <w:style w:type="character" w:customStyle="1" w:styleId="a8">
    <w:name w:val="Без интервала Знак"/>
    <w:basedOn w:val="a1"/>
    <w:link w:val="a7"/>
    <w:uiPriority w:val="99"/>
    <w:rPr>
      <w:sz w:val="20"/>
    </w:rPr>
  </w:style>
  <w:style w:type="paragraph" w:styleId="a9">
    <w:name w:val="Closing"/>
    <w:basedOn w:val="a0"/>
    <w:link w:val="aa"/>
    <w:uiPriority w:val="7"/>
    <w:unhideWhenUsed/>
    <w:qFormat/>
    <w:pPr>
      <w:spacing w:before="240" w:after="0"/>
      <w:ind w:right="4320"/>
    </w:pPr>
    <w:rPr>
      <w:sz w:val="22"/>
    </w:rPr>
  </w:style>
  <w:style w:type="character" w:customStyle="1" w:styleId="aa">
    <w:name w:val="Прощание Знак"/>
    <w:basedOn w:val="a1"/>
    <w:link w:val="a9"/>
    <w:uiPriority w:val="7"/>
  </w:style>
  <w:style w:type="paragraph" w:customStyle="1" w:styleId="ab">
    <w:name w:val="Адрес получателя"/>
    <w:basedOn w:val="a7"/>
    <w:link w:val="ac"/>
    <w:uiPriority w:val="5"/>
    <w:qFormat/>
    <w:pPr>
      <w:spacing w:before="200" w:after="200" w:line="276" w:lineRule="auto"/>
      <w:contextualSpacing/>
    </w:pPr>
    <w:rPr>
      <w:rFonts w:asciiTheme="majorHAnsi" w:hAnsiTheme="majorHAnsi"/>
      <w:color w:val="9FB8CD" w:themeColor="accent2"/>
      <w:sz w:val="18"/>
    </w:rPr>
  </w:style>
  <w:style w:type="paragraph" w:styleId="ad">
    <w:name w:val="Salutation"/>
    <w:basedOn w:val="a0"/>
    <w:next w:val="a0"/>
    <w:link w:val="ae"/>
    <w:uiPriority w:val="6"/>
    <w:unhideWhenUsed/>
    <w:qFormat/>
    <w:pPr>
      <w:spacing w:before="400" w:after="320" w:line="240" w:lineRule="auto"/>
    </w:pPr>
    <w:rPr>
      <w:b/>
      <w:sz w:val="22"/>
    </w:rPr>
  </w:style>
  <w:style w:type="character" w:customStyle="1" w:styleId="ae">
    <w:name w:val="Приветствие Знак"/>
    <w:basedOn w:val="a1"/>
    <w:link w:val="ad"/>
    <w:uiPriority w:val="6"/>
    <w:rPr>
      <w:b/>
    </w:rPr>
  </w:style>
  <w:style w:type="paragraph" w:customStyle="1" w:styleId="af">
    <w:name w:val="Обратный адрес"/>
    <w:basedOn w:val="a7"/>
    <w:link w:val="af0"/>
    <w:uiPriority w:val="3"/>
    <w:qFormat/>
    <w:pPr>
      <w:spacing w:before="200" w:after="200" w:line="276" w:lineRule="auto"/>
      <w:contextualSpacing/>
      <w:jc w:val="right"/>
    </w:pPr>
    <w:rPr>
      <w:rFonts w:asciiTheme="majorHAnsi" w:hAnsiTheme="majorHAnsi"/>
      <w:color w:val="9FB8CD" w:themeColor="accent2"/>
      <w:sz w:val="18"/>
      <w:szCs w:val="18"/>
    </w:rPr>
  </w:style>
  <w:style w:type="paragraph" w:customStyle="1" w:styleId="af1">
    <w:name w:val="Имя получателя"/>
    <w:basedOn w:val="ab"/>
    <w:link w:val="af2"/>
    <w:uiPriority w:val="4"/>
    <w:qFormat/>
    <w:pPr>
      <w:spacing w:before="80"/>
    </w:pPr>
    <w:rPr>
      <w:b/>
      <w:color w:val="525A7D" w:themeColor="accent1" w:themeShade="BF"/>
      <w:sz w:val="20"/>
    </w:rPr>
  </w:style>
  <w:style w:type="paragraph" w:customStyle="1" w:styleId="af3">
    <w:name w:val="Имя отправителя"/>
    <w:basedOn w:val="af"/>
    <w:link w:val="af4"/>
    <w:uiPriority w:val="2"/>
    <w:qFormat/>
    <w:rPr>
      <w:b/>
      <w:color w:val="525A7D" w:themeColor="accent1" w:themeShade="BF"/>
      <w:sz w:val="20"/>
    </w:rPr>
  </w:style>
  <w:style w:type="character" w:customStyle="1" w:styleId="af0">
    <w:name w:val="Адрес отправителя (знак)"/>
    <w:basedOn w:val="a8"/>
    <w:link w:val="af"/>
    <w:uiPriority w:val="3"/>
    <w:rPr>
      <w:rFonts w:asciiTheme="majorHAnsi" w:hAnsiTheme="majorHAnsi"/>
      <w:color w:val="9FB8CD" w:themeColor="accent2"/>
      <w:sz w:val="18"/>
      <w:szCs w:val="18"/>
    </w:rPr>
  </w:style>
  <w:style w:type="character" w:customStyle="1" w:styleId="af4">
    <w:name w:val="Имя отправителя (знак)"/>
    <w:basedOn w:val="af0"/>
    <w:link w:val="af3"/>
    <w:uiPriority w:val="2"/>
    <w:rPr>
      <w:rFonts w:asciiTheme="majorHAnsi" w:hAnsiTheme="majorHAnsi"/>
      <w:b/>
      <w:color w:val="525A7D" w:themeColor="accent1" w:themeShade="BF"/>
      <w:sz w:val="20"/>
      <w:szCs w:val="20"/>
    </w:rPr>
  </w:style>
  <w:style w:type="character" w:customStyle="1" w:styleId="ac">
    <w:name w:val="Адрес получателя (знак)"/>
    <w:basedOn w:val="a8"/>
    <w:link w:val="ab"/>
    <w:uiPriority w:val="5"/>
    <w:rPr>
      <w:rFonts w:asciiTheme="majorHAnsi" w:hAnsiTheme="majorHAnsi"/>
      <w:color w:val="9FB8CD" w:themeColor="accent2"/>
      <w:sz w:val="18"/>
    </w:rPr>
  </w:style>
  <w:style w:type="character" w:customStyle="1" w:styleId="af2">
    <w:name w:val="Имя получателя (знак)"/>
    <w:basedOn w:val="ac"/>
    <w:link w:val="af1"/>
    <w:uiPriority w:val="4"/>
    <w:rPr>
      <w:rFonts w:asciiTheme="majorHAnsi" w:hAnsiTheme="majorHAnsi"/>
      <w:b/>
      <w:color w:val="525A7D" w:themeColor="accent1" w:themeShade="BF"/>
      <w:sz w:val="20"/>
    </w:rPr>
  </w:style>
  <w:style w:type="paragraph" w:customStyle="1" w:styleId="af5">
    <w:name w:val="Имя отправителя (в подписи)"/>
    <w:basedOn w:val="a7"/>
    <w:uiPriority w:val="7"/>
    <w:pPr>
      <w:pBdr>
        <w:top w:val="single" w:sz="4" w:space="1" w:color="727CA3" w:themeColor="accent1"/>
      </w:pBdr>
      <w:ind w:right="4320"/>
    </w:pPr>
    <w:rPr>
      <w:b/>
      <w:color w:val="727CA3" w:themeColor="accent1"/>
    </w:rPr>
  </w:style>
  <w:style w:type="paragraph" w:styleId="af6">
    <w:name w:val="Signature"/>
    <w:basedOn w:val="a0"/>
    <w:link w:val="af7"/>
    <w:uiPriority w:val="99"/>
    <w:unhideWhenUsed/>
    <w:pPr>
      <w:spacing w:after="0" w:line="240" w:lineRule="auto"/>
    </w:pPr>
  </w:style>
  <w:style w:type="character" w:customStyle="1" w:styleId="af7">
    <w:name w:val="Подпись Знак"/>
    <w:basedOn w:val="a1"/>
    <w:link w:val="af6"/>
    <w:uiPriority w:val="99"/>
    <w:rPr>
      <w:sz w:val="20"/>
    </w:rPr>
  </w:style>
  <w:style w:type="paragraph" w:styleId="af8">
    <w:name w:val="Balloon Text"/>
    <w:basedOn w:val="a0"/>
    <w:link w:val="af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semiHidden/>
    <w:rPr>
      <w:rFonts w:ascii="Tahoma" w:hAnsi="Tahoma" w:cs="Tahoma"/>
      <w:sz w:val="16"/>
      <w:szCs w:val="16"/>
    </w:rPr>
  </w:style>
  <w:style w:type="character" w:styleId="afa">
    <w:name w:val="Book Title"/>
    <w:basedOn w:val="a1"/>
    <w:uiPriority w:val="33"/>
    <w:qFormat/>
    <w:rPr>
      <w:i/>
      <w:iCs/>
      <w:smallCaps/>
      <w:spacing w:val="5"/>
    </w:rPr>
  </w:style>
  <w:style w:type="paragraph" w:styleId="afb">
    <w:name w:val="caption"/>
    <w:basedOn w:val="a0"/>
    <w:next w:val="a0"/>
    <w:uiPriority w:val="35"/>
    <w:semiHidden/>
    <w:unhideWhenUsed/>
    <w:qFormat/>
    <w:pPr>
      <w:spacing w:line="240" w:lineRule="auto"/>
    </w:pPr>
    <w:rPr>
      <w:b/>
      <w:bCs/>
      <w:color w:val="727CA3" w:themeColor="accent1"/>
      <w:sz w:val="18"/>
      <w:szCs w:val="18"/>
    </w:rPr>
  </w:style>
  <w:style w:type="character" w:styleId="afc">
    <w:name w:val="Emphasis"/>
    <w:uiPriority w:val="20"/>
    <w:qFormat/>
    <w:rPr>
      <w:b/>
      <w:bCs/>
      <w:i/>
      <w:iCs/>
      <w:spacing w:val="10"/>
    </w:rPr>
  </w:style>
  <w:style w:type="paragraph" w:styleId="afd">
    <w:name w:val="header"/>
    <w:basedOn w:val="a0"/>
    <w:link w:val="afe"/>
    <w:unhideWhenUsed/>
    <w:pPr>
      <w:tabs>
        <w:tab w:val="center" w:pos="4320"/>
        <w:tab w:val="right" w:pos="8640"/>
      </w:tabs>
    </w:pPr>
  </w:style>
  <w:style w:type="character" w:customStyle="1" w:styleId="afe">
    <w:name w:val="Верхний колонтитул Знак"/>
    <w:basedOn w:val="a1"/>
    <w:link w:val="afd"/>
    <w:uiPriority w:val="99"/>
  </w:style>
  <w:style w:type="character" w:customStyle="1" w:styleId="10">
    <w:name w:val="Заголовок 1 Знак"/>
    <w:basedOn w:val="a1"/>
    <w:link w:val="1"/>
    <w:rPr>
      <w:rFonts w:asciiTheme="majorHAnsi" w:eastAsiaTheme="majorEastAsia" w:hAnsiTheme="majorHAnsi" w:cstheme="majorBidi"/>
      <w:b/>
      <w:bCs/>
      <w:color w:val="4D5676" w:themeColor="accent1" w:themeShade="B5"/>
      <w:sz w:val="28"/>
      <w:szCs w:val="28"/>
    </w:rPr>
  </w:style>
  <w:style w:type="character" w:customStyle="1" w:styleId="21">
    <w:name w:val="Заголовок 2 Знак"/>
    <w:basedOn w:val="a1"/>
    <w:link w:val="20"/>
    <w:uiPriority w:val="9"/>
    <w:semiHidden/>
    <w:rPr>
      <w:rFonts w:asciiTheme="majorHAnsi" w:eastAsiaTheme="majorEastAsia" w:hAnsiTheme="majorHAnsi" w:cstheme="majorBidi"/>
      <w:b/>
      <w:bCs/>
      <w:color w:val="727CA3" w:themeColor="accent1"/>
      <w:sz w:val="26"/>
      <w:szCs w:val="26"/>
    </w:rPr>
  </w:style>
  <w:style w:type="character" w:customStyle="1" w:styleId="31">
    <w:name w:val="Заголовок 3 Знак"/>
    <w:basedOn w:val="a1"/>
    <w:link w:val="30"/>
    <w:uiPriority w:val="9"/>
    <w:semiHidden/>
    <w:rPr>
      <w:rFonts w:asciiTheme="majorHAnsi" w:eastAsiaTheme="majorEastAsia" w:hAnsiTheme="majorHAnsi" w:cstheme="majorBidi"/>
      <w:b/>
      <w:bCs/>
      <w:color w:val="727CA3" w:themeColor="accent1"/>
    </w:rPr>
  </w:style>
  <w:style w:type="character" w:customStyle="1" w:styleId="41">
    <w:name w:val="Заголовок 4 Знак"/>
    <w:basedOn w:val="a1"/>
    <w:link w:val="40"/>
    <w:uiPriority w:val="9"/>
    <w:semiHidden/>
    <w:rPr>
      <w:rFonts w:asciiTheme="majorHAnsi" w:eastAsiaTheme="majorEastAsia" w:hAnsiTheme="majorHAnsi" w:cstheme="majorBidi"/>
      <w:b/>
      <w:bCs/>
      <w:i/>
      <w:iCs/>
      <w:color w:val="727CA3" w:themeColor="accent1"/>
    </w:rPr>
  </w:style>
  <w:style w:type="character" w:customStyle="1" w:styleId="51">
    <w:name w:val="Заголовок 5 Знак"/>
    <w:basedOn w:val="a1"/>
    <w:link w:val="50"/>
    <w:uiPriority w:val="9"/>
    <w:semiHidden/>
    <w:rPr>
      <w:rFonts w:asciiTheme="majorHAnsi" w:eastAsiaTheme="majorEastAsia" w:hAnsiTheme="majorHAnsi" w:cstheme="majorBidi"/>
      <w:color w:val="363C53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i/>
      <w:iCs/>
      <w:color w:val="363C53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">
    <w:name w:val="Hyperlink"/>
    <w:basedOn w:val="a1"/>
    <w:unhideWhenUsed/>
    <w:rPr>
      <w:color w:val="B292CA" w:themeColor="hyperlink"/>
      <w:u w:val="single"/>
    </w:rPr>
  </w:style>
  <w:style w:type="character" w:styleId="aff0">
    <w:name w:val="Intense Emphasis"/>
    <w:basedOn w:val="a1"/>
    <w:uiPriority w:val="21"/>
    <w:qFormat/>
    <w:rPr>
      <w:b/>
      <w:bCs/>
      <w:i/>
      <w:iCs/>
      <w:smallCaps/>
      <w:color w:val="727CA3" w:themeColor="accent1"/>
    </w:rPr>
  </w:style>
  <w:style w:type="paragraph" w:styleId="aff1">
    <w:name w:val="Intense Quote"/>
    <w:basedOn w:val="a0"/>
    <w:next w:val="a0"/>
    <w:link w:val="aff2"/>
    <w:uiPriority w:val="30"/>
    <w:qFormat/>
    <w:pPr>
      <w:pBdr>
        <w:bottom w:val="single" w:sz="4" w:space="4" w:color="727CA3" w:themeColor="accent1"/>
      </w:pBdr>
      <w:spacing w:before="320" w:after="480"/>
      <w:ind w:left="936" w:right="936"/>
    </w:pPr>
    <w:rPr>
      <w:b/>
      <w:bCs/>
      <w:i/>
      <w:iCs/>
      <w:color w:val="727CA3" w:themeColor="accent1"/>
      <w:sz w:val="22"/>
    </w:rPr>
  </w:style>
  <w:style w:type="character" w:customStyle="1" w:styleId="aff2">
    <w:name w:val="Выделенная цитата Знак"/>
    <w:basedOn w:val="a1"/>
    <w:link w:val="aff1"/>
    <w:uiPriority w:val="30"/>
    <w:rPr>
      <w:b/>
      <w:bCs/>
      <w:i/>
      <w:iCs/>
      <w:color w:val="727CA3" w:themeColor="accent1"/>
    </w:rPr>
  </w:style>
  <w:style w:type="character" w:styleId="aff3">
    <w:name w:val="Intense Reference"/>
    <w:basedOn w:val="a1"/>
    <w:uiPriority w:val="32"/>
    <w:qFormat/>
    <w:rPr>
      <w:smallCaps/>
      <w:spacing w:val="5"/>
      <w:u w:val="single"/>
    </w:rPr>
  </w:style>
  <w:style w:type="table" w:customStyle="1" w:styleId="B2LightShadingAccent2">
    <w:name w:val="B2 Light Shading Accent 2"/>
    <w:basedOn w:val="a2"/>
    <w:uiPriority w:val="42"/>
    <w:pPr>
      <w:spacing w:after="0" w:line="240" w:lineRule="auto"/>
    </w:pPr>
    <w:rPr>
      <w:rFonts w:ascii="Arial" w:hAnsi="Arial"/>
      <w:color w:val="628BAD" w:themeColor="accent2" w:themeShade="BF"/>
    </w:rPr>
    <w:tblPr>
      <w:tblStyleRowBandSize w:val="1"/>
      <w:tblStyleColBandSize w:val="1"/>
      <w:tblBorders>
        <w:top w:val="single" w:sz="8" w:space="0" w:color="9FB8CD" w:themeColor="accent2"/>
        <w:bottom w:val="single" w:sz="8" w:space="0" w:color="9FB8CD" w:themeColor="accent2"/>
      </w:tblBorders>
    </w:tblPr>
    <w:tblStylePr w:type="fir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lastRow">
      <w:rPr>
        <w:b/>
        <w:bCs/>
        <w:color w:val="628BAD" w:themeColor="accent2" w:themeShade="BF"/>
      </w:rPr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</w:tcPr>
    </w:tblStylePr>
    <w:tblStylePr w:type="firstCol">
      <w:rPr>
        <w:b/>
        <w:bCs/>
        <w:color w:val="628BAD" w:themeColor="accent2" w:themeShade="BF"/>
      </w:rPr>
    </w:tblStylePr>
    <w:tblStylePr w:type="lastCol">
      <w:rPr>
        <w:b/>
        <w:bCs/>
        <w:color w:val="628BAD" w:themeColor="accent2" w:themeShade="BF"/>
      </w:rPr>
    </w:tblStylePr>
    <w:tblStylePr w:type="band1Vert">
      <w:tblPr/>
      <w:tcPr>
        <w:tcBorders>
          <w:top w:val="single" w:sz="8" w:space="0" w:color="9FB8CD" w:themeColor="accent2"/>
          <w:left w:val="nil"/>
          <w:bottom w:val="single" w:sz="8" w:space="0" w:color="9FB8CD" w:themeColor="accent2"/>
          <w:right w:val="nil"/>
          <w:insideH w:val="nil"/>
          <w:insideV w:val="nil"/>
        </w:tcBorders>
        <w:shd w:val="clear" w:color="auto" w:fill="E7EDF2" w:themeFill="accent2" w:themeFillTint="3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DF2" w:themeFill="accent2" w:themeFillTint="3F"/>
      </w:tcPr>
    </w:tblStylePr>
  </w:style>
  <w:style w:type="paragraph" w:styleId="aff4">
    <w:name w:val="List Bullet"/>
    <w:basedOn w:val="a0"/>
    <w:uiPriority w:val="36"/>
    <w:unhideWhenUsed/>
    <w:qFormat/>
    <w:pPr>
      <w:spacing w:after="120"/>
      <w:ind w:left="360" w:hanging="360"/>
      <w:contextualSpacing/>
    </w:pPr>
  </w:style>
  <w:style w:type="paragraph" w:styleId="2">
    <w:name w:val="List Bullet 2"/>
    <w:basedOn w:val="a0"/>
    <w:uiPriority w:val="36"/>
    <w:unhideWhenUsed/>
    <w:qFormat/>
    <w:pPr>
      <w:numPr>
        <w:numId w:val="3"/>
      </w:numPr>
      <w:spacing w:after="120"/>
      <w:contextualSpacing/>
    </w:pPr>
  </w:style>
  <w:style w:type="paragraph" w:styleId="3">
    <w:name w:val="List Bullet 3"/>
    <w:basedOn w:val="a0"/>
    <w:uiPriority w:val="36"/>
    <w:unhideWhenUsed/>
    <w:qFormat/>
    <w:pPr>
      <w:numPr>
        <w:numId w:val="4"/>
      </w:numPr>
      <w:spacing w:after="120"/>
      <w:contextualSpacing/>
    </w:pPr>
  </w:style>
  <w:style w:type="paragraph" w:styleId="4">
    <w:name w:val="List Bullet 4"/>
    <w:basedOn w:val="a0"/>
    <w:uiPriority w:val="36"/>
    <w:semiHidden/>
    <w:unhideWhenUsed/>
    <w:pPr>
      <w:numPr>
        <w:numId w:val="1"/>
      </w:numPr>
      <w:spacing w:after="120"/>
      <w:contextualSpacing/>
    </w:pPr>
  </w:style>
  <w:style w:type="paragraph" w:styleId="5">
    <w:name w:val="List Bullet 5"/>
    <w:basedOn w:val="a0"/>
    <w:uiPriority w:val="36"/>
    <w:semiHidden/>
    <w:unhideWhenUsed/>
    <w:pPr>
      <w:numPr>
        <w:numId w:val="2"/>
      </w:numPr>
      <w:spacing w:after="120"/>
      <w:contextualSpacing/>
    </w:pPr>
  </w:style>
  <w:style w:type="paragraph" w:styleId="22">
    <w:name w:val="Quote"/>
    <w:basedOn w:val="a0"/>
    <w:next w:val="a0"/>
    <w:link w:val="23"/>
    <w:uiPriority w:val="29"/>
    <w:qFormat/>
    <w:rPr>
      <w:i/>
      <w:iCs/>
      <w:color w:val="000000" w:themeColor="text1"/>
      <w:sz w:val="22"/>
    </w:rPr>
  </w:style>
  <w:style w:type="character" w:customStyle="1" w:styleId="23">
    <w:name w:val="Цитата 2 Знак"/>
    <w:basedOn w:val="a1"/>
    <w:link w:val="22"/>
    <w:uiPriority w:val="29"/>
    <w:rPr>
      <w:i/>
      <w:iCs/>
      <w:color w:val="000000" w:themeColor="text1"/>
    </w:rPr>
  </w:style>
  <w:style w:type="character" w:styleId="aff5">
    <w:name w:val="Strong"/>
    <w:uiPriority w:val="22"/>
    <w:qFormat/>
    <w:rPr>
      <w:b/>
      <w:bCs/>
    </w:rPr>
  </w:style>
  <w:style w:type="paragraph" w:styleId="aff6">
    <w:name w:val="Subtitle"/>
    <w:basedOn w:val="a0"/>
    <w:link w:val="aff7"/>
    <w:uiPriority w:val="11"/>
    <w:semiHidden/>
    <w:unhideWhenUsed/>
    <w:pPr>
      <w:numPr>
        <w:ilvl w:val="1"/>
      </w:numPr>
    </w:pPr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customStyle="1" w:styleId="aff7">
    <w:name w:val="Подзаголовок Знак"/>
    <w:basedOn w:val="a1"/>
    <w:link w:val="aff6"/>
    <w:uiPriority w:val="11"/>
    <w:semiHidden/>
    <w:rPr>
      <w:rFonts w:asciiTheme="majorHAnsi" w:eastAsiaTheme="majorEastAsia" w:hAnsiTheme="majorHAnsi" w:cstheme="majorBidi"/>
      <w:i/>
      <w:iCs/>
      <w:color w:val="727CA3" w:themeColor="accent1"/>
      <w:spacing w:val="15"/>
      <w:sz w:val="24"/>
      <w:szCs w:val="24"/>
    </w:rPr>
  </w:style>
  <w:style w:type="character" w:styleId="aff8">
    <w:name w:val="Subtle Emphasis"/>
    <w:basedOn w:val="a1"/>
    <w:uiPriority w:val="19"/>
    <w:qFormat/>
    <w:rPr>
      <w:i/>
      <w:iCs/>
    </w:rPr>
  </w:style>
  <w:style w:type="character" w:styleId="aff9">
    <w:name w:val="Subtle Reference"/>
    <w:basedOn w:val="a1"/>
    <w:uiPriority w:val="31"/>
    <w:qFormat/>
    <w:rPr>
      <w:smallCaps/>
    </w:rPr>
  </w:style>
  <w:style w:type="paragraph" w:styleId="affa">
    <w:name w:val="Title"/>
    <w:basedOn w:val="a0"/>
    <w:link w:val="affb"/>
    <w:uiPriority w:val="10"/>
    <w:semiHidden/>
    <w:unhideWhenUsed/>
    <w:pPr>
      <w:pBdr>
        <w:bottom w:val="single" w:sz="8" w:space="4" w:color="727CA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character" w:customStyle="1" w:styleId="affb">
    <w:name w:val="Заголовок Знак"/>
    <w:basedOn w:val="a1"/>
    <w:link w:val="affa"/>
    <w:uiPriority w:val="10"/>
    <w:semiHidden/>
    <w:rPr>
      <w:rFonts w:asciiTheme="majorHAnsi" w:eastAsiaTheme="majorEastAsia" w:hAnsiTheme="majorHAnsi" w:cstheme="majorBidi"/>
      <w:color w:val="383842" w:themeColor="text2" w:themeShade="CC"/>
      <w:spacing w:val="5"/>
      <w:kern w:val="28"/>
      <w:sz w:val="52"/>
      <w:szCs w:val="52"/>
    </w:rPr>
  </w:style>
  <w:style w:type="paragraph" w:styleId="11">
    <w:name w:val="toc 1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</w:pPr>
    <w:rPr>
      <w:smallCaps/>
      <w:color w:val="9FB8CD" w:themeColor="accent2"/>
    </w:rPr>
  </w:style>
  <w:style w:type="paragraph" w:styleId="24">
    <w:name w:val="toc 2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216"/>
    </w:pPr>
    <w:rPr>
      <w:smallCaps/>
    </w:rPr>
  </w:style>
  <w:style w:type="paragraph" w:styleId="32">
    <w:name w:val="toc 3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446"/>
    </w:pPr>
    <w:rPr>
      <w:smallCaps/>
    </w:rPr>
  </w:style>
  <w:style w:type="paragraph" w:styleId="42">
    <w:name w:val="toc 4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662"/>
    </w:pPr>
    <w:rPr>
      <w:smallCaps/>
    </w:rPr>
  </w:style>
  <w:style w:type="paragraph" w:styleId="52">
    <w:name w:val="toc 5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878"/>
    </w:pPr>
    <w:rPr>
      <w:smallCaps/>
    </w:rPr>
  </w:style>
  <w:style w:type="paragraph" w:styleId="61">
    <w:name w:val="toc 6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094"/>
    </w:pPr>
    <w:rPr>
      <w:smallCaps/>
    </w:rPr>
  </w:style>
  <w:style w:type="paragraph" w:styleId="71">
    <w:name w:val="toc 7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325"/>
    </w:pPr>
    <w:rPr>
      <w:smallCaps/>
    </w:rPr>
  </w:style>
  <w:style w:type="paragraph" w:styleId="81">
    <w:name w:val="toc 8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540"/>
    </w:pPr>
    <w:rPr>
      <w:smallCaps/>
    </w:rPr>
  </w:style>
  <w:style w:type="paragraph" w:styleId="91">
    <w:name w:val="toc 9"/>
    <w:basedOn w:val="a0"/>
    <w:next w:val="a0"/>
    <w:autoRedefine/>
    <w:uiPriority w:val="99"/>
    <w:semiHidden/>
    <w:unhideWhenUsed/>
    <w:pPr>
      <w:tabs>
        <w:tab w:val="right" w:leader="dot" w:pos="8630"/>
      </w:tabs>
      <w:spacing w:after="40" w:line="240" w:lineRule="auto"/>
      <w:ind w:left="1760"/>
    </w:pPr>
    <w:rPr>
      <w:smallCaps/>
    </w:rPr>
  </w:style>
  <w:style w:type="paragraph" w:customStyle="1" w:styleId="affc">
    <w:name w:val="Верхний колонтитул левой страницы"/>
    <w:basedOn w:val="afd"/>
    <w:uiPriority w:val="35"/>
    <w:semiHidden/>
    <w:unhideWhenUsed/>
    <w:pPr>
      <w:pBdr>
        <w:bottom w:val="dashed" w:sz="4" w:space="18" w:color="7F7F7F" w:themeColor="text1" w:themeTint="80"/>
      </w:pBdr>
      <w:spacing w:line="396" w:lineRule="auto"/>
    </w:pPr>
    <w:rPr>
      <w:color w:val="7F7F7F" w:themeColor="text1" w:themeTint="80"/>
    </w:rPr>
  </w:style>
  <w:style w:type="paragraph" w:customStyle="1" w:styleId="affd">
    <w:name w:val="Нижний колонтитул левой страницы"/>
    <w:basedOn w:val="a0"/>
    <w:next w:val="a0"/>
    <w:uiPriority w:val="35"/>
    <w:semiHidden/>
    <w:unhideWhenUsed/>
    <w:pPr>
      <w:pBdr>
        <w:top w:val="dashed" w:sz="4" w:space="18" w:color="7F7F7F" w:themeColor="text1" w:themeTint="80"/>
      </w:pBdr>
      <w:tabs>
        <w:tab w:val="center" w:pos="4320"/>
        <w:tab w:val="right" w:pos="8640"/>
      </w:tabs>
    </w:pPr>
    <w:rPr>
      <w:color w:val="7F7F7F" w:themeColor="text1" w:themeTint="80"/>
      <w:szCs w:val="18"/>
    </w:rPr>
  </w:style>
  <w:style w:type="paragraph" w:customStyle="1" w:styleId="affe">
    <w:name w:val="Нижний колонтитул правой страницы"/>
    <w:basedOn w:val="a5"/>
    <w:uiPriority w:val="35"/>
    <w:unhideWhenUsed/>
    <w:pPr>
      <w:pBdr>
        <w:top w:val="dashed" w:sz="4" w:space="18" w:color="7F7F7F"/>
      </w:pBdr>
      <w:jc w:val="right"/>
    </w:pPr>
    <w:rPr>
      <w:color w:val="7F7F7F" w:themeColor="text1" w:themeTint="80"/>
      <w:szCs w:val="18"/>
    </w:rPr>
  </w:style>
  <w:style w:type="paragraph" w:customStyle="1" w:styleId="afff">
    <w:name w:val="Верхний колонтитул правой страницы"/>
    <w:basedOn w:val="afd"/>
    <w:uiPriority w:val="35"/>
    <w:unhideWhenUsed/>
    <w:pPr>
      <w:pBdr>
        <w:bottom w:val="dashed" w:sz="4" w:space="18" w:color="7F7F7F"/>
      </w:pBdr>
      <w:jc w:val="right"/>
    </w:pPr>
    <w:rPr>
      <w:color w:val="7F7F7F" w:themeColor="text1" w:themeTint="80"/>
    </w:rPr>
  </w:style>
  <w:style w:type="character" w:styleId="afff0">
    <w:name w:val="Placeholder Text"/>
    <w:basedOn w:val="a1"/>
    <w:uiPriority w:val="99"/>
    <w:unhideWhenUsed/>
    <w:rPr>
      <w:color w:val="808080"/>
    </w:rPr>
  </w:style>
  <w:style w:type="character" w:styleId="afff1">
    <w:name w:val="page number"/>
    <w:basedOn w:val="a1"/>
    <w:rsid w:val="0019212C"/>
  </w:style>
  <w:style w:type="paragraph" w:customStyle="1" w:styleId="ConsNormal">
    <w:name w:val="ConsNormal Знак"/>
    <w:link w:val="ConsNormal0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Normal0">
    <w:name w:val="ConsNormal Знак Знак"/>
    <w:link w:val="ConsNormal"/>
    <w:rsid w:val="0019212C"/>
    <w:rPr>
      <w:rFonts w:ascii="Arial" w:eastAsia="Times New Roman" w:hAnsi="Arial" w:cs="Arial"/>
      <w:sz w:val="20"/>
      <w:szCs w:val="20"/>
    </w:rPr>
  </w:style>
  <w:style w:type="paragraph" w:styleId="afff2">
    <w:name w:val="Body Text"/>
    <w:basedOn w:val="a0"/>
    <w:link w:val="afff3"/>
    <w:rsid w:val="0019212C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ff3">
    <w:name w:val="Основной текст Знак"/>
    <w:basedOn w:val="a1"/>
    <w:link w:val="afff2"/>
    <w:rsid w:val="0019212C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</w:rPr>
  </w:style>
  <w:style w:type="paragraph" w:customStyle="1" w:styleId="-">
    <w:name w:val="Контракт-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1">
    <w:name w:val="ConsNormal"/>
    <w:rsid w:val="001921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-0">
    <w:name w:val="Контракт-подподпункт"/>
    <w:basedOn w:val="a0"/>
    <w:rsid w:val="0019212C"/>
    <w:pPr>
      <w:spacing w:after="0" w:line="360" w:lineRule="auto"/>
      <w:ind w:left="360" w:hanging="36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fff4">
    <w:name w:val="Основной"/>
    <w:basedOn w:val="a0"/>
    <w:autoRedefine/>
    <w:rsid w:val="0019212C"/>
    <w:pPr>
      <w:widowControl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i/>
      <w:sz w:val="22"/>
    </w:rPr>
  </w:style>
  <w:style w:type="paragraph" w:styleId="afff5">
    <w:name w:val="footnote text"/>
    <w:basedOn w:val="a0"/>
    <w:link w:val="afff6"/>
    <w:uiPriority w:val="99"/>
    <w:rsid w:val="0019212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afff6">
    <w:name w:val="Текст сноски Знак"/>
    <w:basedOn w:val="a1"/>
    <w:link w:val="afff5"/>
    <w:uiPriority w:val="99"/>
    <w:rsid w:val="0019212C"/>
    <w:rPr>
      <w:rFonts w:ascii="Times New Roman" w:eastAsia="Times New Roman" w:hAnsi="Times New Roman" w:cs="Times New Roman"/>
      <w:sz w:val="20"/>
      <w:szCs w:val="20"/>
    </w:rPr>
  </w:style>
  <w:style w:type="character" w:styleId="afff7">
    <w:name w:val="footnote reference"/>
    <w:uiPriority w:val="99"/>
    <w:rsid w:val="0019212C"/>
    <w:rPr>
      <w:vertAlign w:val="superscript"/>
    </w:rPr>
  </w:style>
  <w:style w:type="paragraph" w:styleId="afff8">
    <w:name w:val="Document Map"/>
    <w:basedOn w:val="a0"/>
    <w:link w:val="afff9"/>
    <w:semiHidden/>
    <w:rsid w:val="0019212C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afff9">
    <w:name w:val="Схема документа Знак"/>
    <w:basedOn w:val="a1"/>
    <w:link w:val="afff8"/>
    <w:semiHidden/>
    <w:rsid w:val="0019212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afffa">
    <w:name w:val="List Paragraph"/>
    <w:basedOn w:val="a0"/>
    <w:link w:val="afffb"/>
    <w:uiPriority w:val="34"/>
    <w:qFormat/>
    <w:rsid w:val="00730FF6"/>
    <w:pPr>
      <w:ind w:left="720"/>
      <w:contextualSpacing/>
    </w:pPr>
  </w:style>
  <w:style w:type="character" w:styleId="afffc">
    <w:name w:val="annotation reference"/>
    <w:basedOn w:val="a1"/>
    <w:uiPriority w:val="99"/>
    <w:semiHidden/>
    <w:unhideWhenUsed/>
    <w:rsid w:val="00F521BA"/>
    <w:rPr>
      <w:sz w:val="16"/>
      <w:szCs w:val="16"/>
    </w:rPr>
  </w:style>
  <w:style w:type="paragraph" w:styleId="afffd">
    <w:name w:val="annotation text"/>
    <w:basedOn w:val="a0"/>
    <w:link w:val="afffe"/>
    <w:uiPriority w:val="99"/>
    <w:unhideWhenUsed/>
    <w:rsid w:val="00F521BA"/>
    <w:pPr>
      <w:spacing w:line="240" w:lineRule="auto"/>
    </w:pPr>
    <w:rPr>
      <w:szCs w:val="20"/>
    </w:rPr>
  </w:style>
  <w:style w:type="character" w:customStyle="1" w:styleId="afffe">
    <w:name w:val="Текст примечания Знак"/>
    <w:basedOn w:val="a1"/>
    <w:link w:val="afffd"/>
    <w:uiPriority w:val="99"/>
    <w:rsid w:val="00F521BA"/>
    <w:rPr>
      <w:sz w:val="20"/>
      <w:szCs w:val="20"/>
    </w:rPr>
  </w:style>
  <w:style w:type="paragraph" w:styleId="affff">
    <w:name w:val="annotation subject"/>
    <w:basedOn w:val="afffd"/>
    <w:next w:val="afffd"/>
    <w:link w:val="affff0"/>
    <w:uiPriority w:val="99"/>
    <w:semiHidden/>
    <w:unhideWhenUsed/>
    <w:rsid w:val="00F521BA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semiHidden/>
    <w:rsid w:val="00F521BA"/>
    <w:rPr>
      <w:b/>
      <w:bCs/>
      <w:sz w:val="20"/>
      <w:szCs w:val="20"/>
    </w:rPr>
  </w:style>
  <w:style w:type="character" w:customStyle="1" w:styleId="afffb">
    <w:name w:val="Абзац списка Знак"/>
    <w:basedOn w:val="a1"/>
    <w:link w:val="afffa"/>
    <w:uiPriority w:val="34"/>
    <w:locked/>
    <w:rsid w:val="006D32B0"/>
    <w:rPr>
      <w:sz w:val="20"/>
    </w:rPr>
  </w:style>
  <w:style w:type="paragraph" w:customStyle="1" w:styleId="ConsPlusNormal">
    <w:name w:val="ConsPlusNormal"/>
    <w:rsid w:val="00D00688"/>
    <w:pPr>
      <w:autoSpaceDE w:val="0"/>
      <w:autoSpaceDN w:val="0"/>
      <w:adjustRightInd w:val="0"/>
      <w:spacing w:after="0" w:line="240" w:lineRule="auto"/>
    </w:pPr>
    <w:rPr>
      <w:rFonts w:ascii="Tahoma" w:eastAsiaTheme="minorHAnsi" w:hAnsi="Tahoma" w:cs="Tahoma"/>
      <w:i/>
      <w:iCs/>
      <w:sz w:val="20"/>
      <w:szCs w:val="20"/>
      <w:lang w:eastAsia="en-US"/>
    </w:rPr>
  </w:style>
  <w:style w:type="paragraph" w:styleId="affff1">
    <w:name w:val="Revision"/>
    <w:hidden/>
    <w:uiPriority w:val="99"/>
    <w:semiHidden/>
    <w:rsid w:val="00202148"/>
    <w:pPr>
      <w:spacing w:after="0" w:line="240" w:lineRule="auto"/>
    </w:pPr>
    <w:rPr>
      <w:sz w:val="20"/>
    </w:rPr>
  </w:style>
  <w:style w:type="paragraph" w:styleId="affff2">
    <w:name w:val="Body Text Indent"/>
    <w:basedOn w:val="a0"/>
    <w:link w:val="affff3"/>
    <w:uiPriority w:val="99"/>
    <w:semiHidden/>
    <w:unhideWhenUsed/>
    <w:rsid w:val="004773F9"/>
    <w:pPr>
      <w:spacing w:after="120"/>
      <w:ind w:left="283"/>
    </w:pPr>
  </w:style>
  <w:style w:type="character" w:customStyle="1" w:styleId="affff3">
    <w:name w:val="Основной текст с отступом Знак"/>
    <w:basedOn w:val="a1"/>
    <w:link w:val="affff2"/>
    <w:uiPriority w:val="99"/>
    <w:semiHidden/>
    <w:rsid w:val="004773F9"/>
    <w:rPr>
      <w:sz w:val="20"/>
    </w:rPr>
  </w:style>
  <w:style w:type="paragraph" w:customStyle="1" w:styleId="a">
    <w:name w:val="Подпункт договора"/>
    <w:basedOn w:val="a0"/>
    <w:rsid w:val="00B51B8E"/>
    <w:pPr>
      <w:numPr>
        <w:ilvl w:val="1"/>
        <w:numId w:val="21"/>
      </w:numPr>
      <w:spacing w:after="0" w:line="240" w:lineRule="auto"/>
      <w:jc w:val="both"/>
    </w:pPr>
    <w:rPr>
      <w:rFonts w:ascii="Arial" w:eastAsia="Times New Roman" w:hAnsi="Arial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1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2.xml"/><Relationship Id="rId21" Type="http://schemas.openxmlformats.org/officeDocument/2006/relationships/theme" Target="theme/theme1.xml"/><Relationship Id="rId7" Type="http://schemas.openxmlformats.org/officeDocument/2006/relationships/customXml" Target="../customXml/item6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customXml" Target="../customXml/item5.xml"/><Relationship Id="rId11" Type="http://schemas.openxmlformats.org/officeDocument/2006/relationships/webSettings" Target="webSettings.xml"/><Relationship Id="rId5" Type="http://schemas.openxmlformats.org/officeDocument/2006/relationships/customXml" Target="../customXml/item4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3.xml"/><Relationship Id="rId9" Type="http://schemas.openxmlformats.org/officeDocument/2006/relationships/styles" Target="styles.xml"/><Relationship Id="rId14" Type="http://schemas.openxmlformats.org/officeDocument/2006/relationships/hyperlink" Target="https://www.tplusgroup.ru/kso/ethic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system32\OriginLetter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rigin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rigin">
      <a:majorFont>
        <a:latin typeface="Bookman Old Style"/>
        <a:ea typeface=""/>
        <a:cs typeface=""/>
        <a:font script="Grek" typeface="Cambria"/>
        <a:font script="Cyrl" typeface="Cambria"/>
        <a:font script="Jpan" typeface="HG明朝E"/>
        <a:font script="Hang" typeface="돋움"/>
        <a:font script="Hans" typeface="宋体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Gill Sans MT"/>
        <a:ea typeface=""/>
        <a:cs typeface=""/>
        <a:font script="Grek" typeface="Calibri"/>
        <a:font script="Cyrl" typeface="Calibri"/>
        <a:font script="Jpan" typeface="ＭＳ Ｐゴシック"/>
        <a:font script="Hang" typeface="맑은 고딕"/>
        <a:font script="Hans" typeface="华文新魏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rigin">
      <a:fillStyleLst>
        <a:solidFill>
          <a:schemeClr val="phClr"/>
        </a:solidFill>
        <a:gradFill rotWithShape="1">
          <a:gsLst>
            <a:gs pos="0">
              <a:schemeClr val="phClr">
                <a:tint val="45000"/>
                <a:satMod val="200000"/>
              </a:schemeClr>
            </a:gs>
            <a:gs pos="30000">
              <a:schemeClr val="phClr">
                <a:tint val="61000"/>
                <a:satMod val="200000"/>
              </a:schemeClr>
            </a:gs>
            <a:gs pos="45000">
              <a:schemeClr val="phClr">
                <a:tint val="66000"/>
                <a:satMod val="200000"/>
              </a:schemeClr>
            </a:gs>
            <a:gs pos="55000">
              <a:schemeClr val="phClr">
                <a:tint val="66000"/>
                <a:satMod val="200000"/>
              </a:schemeClr>
            </a:gs>
            <a:gs pos="73000">
              <a:schemeClr val="phClr">
                <a:tint val="61000"/>
                <a:satMod val="200000"/>
              </a:schemeClr>
            </a:gs>
            <a:gs pos="100000">
              <a:schemeClr val="phClr">
                <a:tint val="45000"/>
                <a:satMod val="200000"/>
              </a:schemeClr>
            </a:gs>
          </a:gsLst>
          <a:lin ang="950000" scaled="1"/>
        </a:gradFill>
        <a:gradFill rotWithShape="1">
          <a:gsLst>
            <a:gs pos="0">
              <a:schemeClr val="phClr">
                <a:shade val="63000"/>
              </a:schemeClr>
            </a:gs>
            <a:gs pos="30000">
              <a:schemeClr val="phClr">
                <a:shade val="90000"/>
                <a:satMod val="110000"/>
              </a:schemeClr>
            </a:gs>
            <a:gs pos="45000">
              <a:schemeClr val="phClr">
                <a:shade val="100000"/>
                <a:satMod val="118000"/>
              </a:schemeClr>
            </a:gs>
            <a:gs pos="55000">
              <a:schemeClr val="phClr">
                <a:shade val="100000"/>
                <a:satMod val="118000"/>
              </a:schemeClr>
            </a:gs>
            <a:gs pos="73000">
              <a:schemeClr val="phClr">
                <a:shade val="90000"/>
                <a:satMod val="110000"/>
              </a:schemeClr>
            </a:gs>
            <a:gs pos="100000">
              <a:schemeClr val="phClr">
                <a:shade val="63000"/>
              </a:schemeClr>
            </a:gs>
          </a:gsLst>
          <a:lin ang="950000" scaled="1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43000" dir="5400000" rotWithShape="0">
              <a:srgbClr val="000000">
                <a:alpha val="40000"/>
              </a:srgbClr>
            </a:outerShdw>
          </a:effectLst>
          <a:scene3d>
            <a:camera prst="orthographicFront" fov="0">
              <a:rot lat="0" lon="0" rev="0"/>
            </a:camera>
            <a:lightRig rig="balanced" dir="t">
              <a:rot lat="0" lon="0" rev="0"/>
            </a:lightRig>
          </a:scene3d>
          <a:sp3d prstMaterial="matte">
            <a:bevelT w="0" h="0"/>
            <a:contourClr>
              <a:schemeClr val="phClr">
                <a:tint val="100000"/>
                <a:shade val="100000"/>
                <a:hueMod val="100000"/>
                <a:satMod val="100000"/>
              </a:schemeClr>
            </a:contourClr>
          </a:sp3d>
        </a:effectStyle>
        <a:effectStyle>
          <a:effectLst>
            <a:outerShdw blurRad="50800" dist="25400" dir="5400000" rotWithShape="0">
              <a:srgbClr val="000000">
                <a:alpha val="50000"/>
              </a:srgbClr>
            </a:outerShdw>
          </a:effectLst>
          <a:scene3d>
            <a:camera prst="orthographicFront" fov="0">
              <a:rot lat="0" lon="0" rev="0"/>
            </a:camera>
            <a:lightRig rig="soft" dir="t">
              <a:rot lat="0" lon="0" rev="2700000"/>
            </a:lightRig>
          </a:scene3d>
          <a:sp3d prstMaterial="matte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60000"/>
                <a:satMod val="300000"/>
              </a:schemeClr>
            </a:gs>
            <a:gs pos="30000">
              <a:schemeClr val="phClr">
                <a:shade val="80000"/>
                <a:satMod val="230000"/>
              </a:schemeClr>
            </a:gs>
            <a:gs pos="100000">
              <a:schemeClr val="phClr">
                <a:tint val="97000"/>
                <a:satMod val="22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6000"/>
                <a:satMod val="120000"/>
              </a:schemeClr>
              <a:schemeClr val="phClr">
                <a:tint val="90000"/>
              </a:schemeClr>
            </a:duotone>
          </a:blip>
          <a:tile tx="0" ty="0" sx="35000" sy="40000" flip="x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3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6de0e21dc6f456f7174adcf4d2b64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633e3eb234acd720c6d1ff5fa1bee3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SelectedStyle=""/>
</file>

<file path=customXml/itemProps1.xml><?xml version="1.0" encoding="utf-8"?>
<ds:datastoreItem xmlns:ds="http://schemas.openxmlformats.org/officeDocument/2006/customXml" ds:itemID="{43EBC3E0-CD89-49B0-BF8D-8870D556CB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9CD23-8955-4B04-B30A-16173F900A53}">
  <ds:schemaRefs>
    <ds:schemaRef ds:uri="http://schemas.microsoft.com/office/2009/outspace/metadata"/>
  </ds:schemaRefs>
</ds:datastoreItem>
</file>

<file path=customXml/itemProps3.xml><?xml version="1.0" encoding="utf-8"?>
<ds:datastoreItem xmlns:ds="http://schemas.openxmlformats.org/officeDocument/2006/customXml" ds:itemID="{9E45F724-1C19-43E8-AA8D-805D99115A37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AD28AC98-9DBF-46F4-B7AD-6127D3598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82498D6-5A56-4F97-A9BB-EDC6CE262F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AE73835E-7E33-4599-8436-77B9F25FA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OriginLetter</Template>
  <TotalTime>83</TotalTime>
  <Pages>17</Pages>
  <Words>11658</Words>
  <Characters>66453</Characters>
  <Application>Microsoft Office Word</Application>
  <DocSecurity>8</DocSecurity>
  <Lines>553</Lines>
  <Paragraphs>155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77956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</dc:creator>
  <cp:keywords/>
  <dc:description/>
  <cp:lastModifiedBy>Папина Наталья Александровна</cp:lastModifiedBy>
  <cp:revision>6</cp:revision>
  <cp:lastPrinted>2017-07-17T11:51:00Z</cp:lastPrinted>
  <dcterms:created xsi:type="dcterms:W3CDTF">2024-09-09T09:06:00Z</dcterms:created>
  <dcterms:modified xsi:type="dcterms:W3CDTF">2024-10-02T09:28:00Z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